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5094597" w14:textId="5094597">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Мемлекеттік сатып алу туралы</w:t>
      </w:r>
    </w:p>
    <w:p>
      <w:pPr>
        <w:spacing w:after="0"/>
        <w:ind w:left="0"/>
        <w:jc w:val="left"/>
      </w:pPr>
      <w:r>
        <w:rPr>
          <w:rFonts w:ascii="Consolas"/>
          <w:b w:val="false"/>
          <w:i w:val="false"/>
          <w:color w:val="000000"/>
          <w:sz w:val="20"/>
        </w:rPr>
        <w:t>Қазақстан Республикасының 2007 жылғы 21 шілдедегі N 303-III Заңы</w:t>
      </w:r>
    </w:p>
    <w:p>
      <w:pPr>
        <w:spacing w:after="0"/>
        <w:ind w:left="0"/>
        <w:jc w:val="left"/>
      </w:pPr>
      <w:r>
        <w:rPr>
          <w:rFonts w:ascii="Consolas"/>
          <w:b w:val="false"/>
          <w:i w:val="false"/>
          <w:color w:val="ff0000"/>
          <w:sz w:val="20"/>
        </w:rPr>
        <w:t>      Қ</w:t>
      </w:r>
      <w:r>
        <w:rPr>
          <w:rFonts w:ascii="Consolas"/>
          <w:b w:val="false"/>
          <w:i w:val="false"/>
          <w:color w:val="ff0000"/>
          <w:sz w:val="20"/>
        </w:rPr>
        <w:t>олданушылар назарына!</w:t>
      </w:r>
      <w:r>
        <w:br/>
      </w:r>
      <w:r>
        <w:rPr>
          <w:rFonts w:ascii="Consolas"/>
          <w:b w:val="false"/>
          <w:i w:val="false"/>
          <w:color w:val="000000"/>
          <w:sz w:val="20"/>
        </w:rPr>
        <w:t>
</w:t>
      </w:r>
      <w:r>
        <w:rPr>
          <w:rFonts w:ascii="Consolas"/>
          <w:b w:val="false"/>
          <w:i w:val="false"/>
          <w:color w:val="ff0000"/>
          <w:sz w:val="20"/>
        </w:rPr>
        <w:t>      Қ</w:t>
      </w:r>
      <w:r>
        <w:rPr>
          <w:rFonts w:ascii="Consolas"/>
          <w:b w:val="false"/>
          <w:i w:val="false"/>
          <w:color w:val="ff0000"/>
          <w:sz w:val="20"/>
        </w:rPr>
        <w:t>олданушылар</w:t>
      </w:r>
      <w:r>
        <w:rPr>
          <w:rFonts w:ascii="Consolas"/>
          <w:b w:val="false"/>
          <w:i w:val="false"/>
          <w:color w:val="ff0000"/>
          <w:sz w:val="20"/>
        </w:rPr>
        <w:t>ғ</w:t>
      </w:r>
      <w:r>
        <w:rPr>
          <w:rFonts w:ascii="Consolas"/>
          <w:b w:val="false"/>
          <w:i w:val="false"/>
          <w:color w:val="ff0000"/>
          <w:sz w:val="20"/>
        </w:rPr>
        <w:t>а ы</w:t>
      </w:r>
      <w:r>
        <w:rPr>
          <w:rFonts w:ascii="Consolas"/>
          <w:b w:val="false"/>
          <w:i w:val="false"/>
          <w:color w:val="ff0000"/>
          <w:sz w:val="20"/>
        </w:rPr>
        <w:t>ңғ</w:t>
      </w:r>
      <w:r>
        <w:rPr>
          <w:rFonts w:ascii="Consolas"/>
          <w:b w:val="false"/>
          <w:i w:val="false"/>
          <w:color w:val="ff0000"/>
          <w:sz w:val="20"/>
        </w:rPr>
        <w:t xml:space="preserve">айлы болуы </w:t>
      </w:r>
      <w:r>
        <w:rPr>
          <w:rFonts w:ascii="Consolas"/>
          <w:b w:val="false"/>
          <w:i w:val="false"/>
          <w:color w:val="ff0000"/>
          <w:sz w:val="20"/>
        </w:rPr>
        <w:t>ү</w:t>
      </w:r>
      <w:r>
        <w:rPr>
          <w:rFonts w:ascii="Consolas"/>
          <w:b w:val="false"/>
          <w:i w:val="false"/>
          <w:color w:val="ff0000"/>
          <w:sz w:val="20"/>
        </w:rPr>
        <w:t>шін Р</w:t>
      </w:r>
      <w:r>
        <w:rPr>
          <w:rFonts w:ascii="Consolas"/>
          <w:b w:val="false"/>
          <w:i w:val="false"/>
          <w:color w:val="ff0000"/>
          <w:sz w:val="20"/>
        </w:rPr>
        <w:t>Қ</w:t>
      </w:r>
      <w:r>
        <w:rPr>
          <w:rFonts w:ascii="Consolas"/>
          <w:b w:val="false"/>
          <w:i w:val="false"/>
          <w:color w:val="ff0000"/>
          <w:sz w:val="20"/>
        </w:rPr>
        <w:t>АО мазм</w:t>
      </w:r>
      <w:r>
        <w:rPr>
          <w:rFonts w:ascii="Consolas"/>
          <w:b w:val="false"/>
          <w:i w:val="false"/>
          <w:color w:val="ff0000"/>
          <w:sz w:val="20"/>
        </w:rPr>
        <w:t>ұ</w:t>
      </w:r>
      <w:r>
        <w:rPr>
          <w:rFonts w:ascii="Consolas"/>
          <w:b w:val="false"/>
          <w:i w:val="false"/>
          <w:color w:val="ff0000"/>
          <w:sz w:val="20"/>
        </w:rPr>
        <w:t>нды жасады.</w:t>
      </w:r>
    </w:p>
    <w:p>
      <w:pPr>
        <w:spacing w:after="0"/>
        <w:ind w:left="0"/>
        <w:jc w:val="left"/>
      </w:pPr>
      <w:r>
        <w:rPr>
          <w:rFonts w:ascii="Consolas"/>
          <w:b w:val="false"/>
          <w:i w:val="false"/>
          <w:color w:val="000000"/>
          <w:sz w:val="20"/>
        </w:rPr>
        <w:t>МАЗМҰНЫ</w:t>
      </w:r>
    </w:p>
    <w:p>
      <w:pPr>
        <w:spacing w:after="0"/>
        <w:ind w:left="0"/>
        <w:jc w:val="left"/>
      </w:pPr>
      <w:r>
        <w:rPr>
          <w:rFonts w:ascii="Consolas"/>
          <w:b w:val="false"/>
          <w:i w:val="false"/>
          <w:color w:val="ff0000"/>
          <w:sz w:val="20"/>
        </w:rPr>
        <w:t xml:space="preserve">      Ескерту. Бүкіл мәтін бойынша "веб-сайттарда", "веб-сайттың", "веб-сайты", "веб-сайтында", "веб-сайтта", "веб-сайт", "Веб-сайтта", "веб-сайтынан", "веб-сайтын" деген сөздер тиісінше "интернет-ресурстарда", "интернет-ресурстың", "интернет-ресурсы", "интернет-ресурсында", "интернет-ресурста", "интернет-ресурс", "Интернет-ресурста", "интернет-ресурсынан", "интернет-ресурсын" деген сөздермен ауыстырылды - ҚР 2009.07.10 </w:t>
      </w:r>
      <w:r>
        <w:rPr>
          <w:rFonts w:ascii="Consolas"/>
          <w:b w:val="false"/>
          <w:i w:val="false"/>
          <w:color w:val="ff0000"/>
          <w:sz w:val="20"/>
        </w:rPr>
        <w:t>№ 178-IV</w:t>
      </w:r>
      <w:r>
        <w:rPr>
          <w:rFonts w:ascii="Consolas"/>
          <w:b w:val="false"/>
          <w:i w:val="false"/>
          <w:color w:val="ff0000"/>
          <w:sz w:val="20"/>
        </w:rPr>
        <w:t xml:space="preserve"> Заңымен.</w:t>
      </w:r>
      <w:r>
        <w:br/>
      </w:r>
      <w:r>
        <w:rPr>
          <w:rFonts w:ascii="Consolas"/>
          <w:b w:val="false"/>
          <w:i w:val="false"/>
          <w:color w:val="ff0000"/>
          <w:sz w:val="20"/>
        </w:rPr>
        <w:t xml:space="preserve">
      Ескерту. Бүкіл мәтін бойынша "ашық тауар биржалары" деген сөздер "тауар биржалары" деген сөздермен ауыстырылды - ҚР 2009.05.04 </w:t>
      </w:r>
      <w:r>
        <w:rPr>
          <w:rFonts w:ascii="Consolas"/>
          <w:b w:val="false"/>
          <w:i w:val="false"/>
          <w:color w:val="ff0000"/>
          <w:sz w:val="20"/>
        </w:rPr>
        <w:t>№ 156</w:t>
      </w:r>
      <w:r>
        <w:rPr>
          <w:rFonts w:ascii="Consolas"/>
          <w:b w:val="false"/>
          <w:i w:val="false"/>
          <w:color w:val="ff0000"/>
          <w:sz w:val="20"/>
        </w:rPr>
        <w:t xml:space="preserve"> (қолданысқа енгізілу тәртібін </w:t>
      </w:r>
      <w:r>
        <w:rPr>
          <w:rFonts w:ascii="Consolas"/>
          <w:b w:val="false"/>
          <w:i w:val="false"/>
          <w:color w:val="ff0000"/>
          <w:sz w:val="20"/>
        </w:rPr>
        <w:t>2-б</w:t>
      </w:r>
      <w:r>
        <w:rPr>
          <w:rFonts w:ascii="Consolas"/>
          <w:b w:val="false"/>
          <w:i w:val="false"/>
          <w:color w:val="ff0000"/>
          <w:sz w:val="20"/>
        </w:rPr>
        <w:t>. қараңыз, 2009.05.08 жарияланды) Заңымен.</w:t>
      </w:r>
    </w:p>
    <w:p>
      <w:pPr>
        <w:spacing w:after="0"/>
        <w:ind w:left="0"/>
        <w:jc w:val="left"/>
      </w:pPr>
      <w:r>
        <w:rPr>
          <w:rFonts w:ascii="Consolas"/>
          <w:b w:val="false"/>
          <w:i w:val="false"/>
          <w:color w:val="000000"/>
          <w:sz w:val="20"/>
        </w:rPr>
        <w:t xml:space="preserve">      Осы Заң мемлекеттік сатып алу жүйесі субъектілерінің арасында мемлекеттік сатып алу саласындағы қызметті олардың жүзеге асыруы процесінде туындайтын қоғамдық қатынастарды реттейді. </w:t>
      </w:r>
    </w:p>
    <w:bookmarkStart w:name="z2" w:id="0"/>
    <w:p>
      <w:pPr>
        <w:spacing w:after="0"/>
        <w:ind w:left="0"/>
        <w:jc w:val="left"/>
      </w:pPr>
      <w:r>
        <w:rPr>
          <w:rFonts w:ascii="Consolas"/>
          <w:b/>
          <w:i w:val="false"/>
          <w:color w:val="000000"/>
        </w:rPr>
        <w:t xml:space="preserve"> 
1-тарау. ЖАЛПЫ ЕРЕЖЕЛЕР </w:t>
      </w:r>
    </w:p>
    <w:bookmarkEnd w:id="0"/>
    <w:bookmarkStart w:name="z3" w:id="1"/>
    <w:p>
      <w:pPr>
        <w:spacing w:after="0"/>
        <w:ind w:left="0"/>
        <w:jc w:val="left"/>
      </w:pPr>
      <w:r>
        <w:rPr>
          <w:rFonts w:ascii="Consolas"/>
          <w:b w:val="false"/>
          <w:i w:val="false"/>
          <w:color w:val="000000"/>
          <w:sz w:val="20"/>
        </w:rPr>
        <w:t>
      </w:t>
      </w:r>
      <w:r>
        <w:rPr>
          <w:rFonts w:ascii="Consolas"/>
          <w:b/>
          <w:i w:val="false"/>
          <w:color w:val="000000"/>
          <w:sz w:val="20"/>
        </w:rPr>
        <w:t xml:space="preserve">1-бап. Осы Заңда пайдаланылатын негізгі ұғымдар </w:t>
      </w:r>
    </w:p>
    <w:bookmarkEnd w:id="1"/>
    <w:bookmarkStart w:name="z59" w:id="2"/>
    <w:p>
      <w:pPr>
        <w:spacing w:after="0"/>
        <w:ind w:left="0"/>
        <w:jc w:val="left"/>
      </w:pPr>
      <w:r>
        <w:rPr>
          <w:rFonts w:ascii="Consolas"/>
          <w:b w:val="false"/>
          <w:i w:val="false"/>
          <w:color w:val="000000"/>
          <w:sz w:val="20"/>
        </w:rPr>
        <w:t>      Осы Заңда мынадай негізгі ұғымдар пайдаланылады:</w:t>
      </w:r>
      <w:r>
        <w:br/>
      </w:r>
      <w:r>
        <w:rPr>
          <w:rFonts w:ascii="Consolas"/>
          <w:b w:val="false"/>
          <w:i w:val="false"/>
          <w:color w:val="000000"/>
          <w:sz w:val="20"/>
        </w:rPr>
        <w:t>
      1) аукцион адымы – аукцион нысанасының бағасы төмендетілетін ақшалай аралық;</w:t>
      </w:r>
      <w:r>
        <w:br/>
      </w:r>
      <w:r>
        <w:rPr>
          <w:rFonts w:ascii="Consolas"/>
          <w:b w:val="false"/>
          <w:i w:val="false"/>
          <w:color w:val="000000"/>
          <w:sz w:val="20"/>
        </w:rPr>
        <w:t>
</w:t>
      </w:r>
      <w:r>
        <w:rPr>
          <w:rFonts w:ascii="Consolas"/>
          <w:b w:val="false"/>
          <w:i w:val="false"/>
          <w:color w:val="000000"/>
          <w:sz w:val="20"/>
        </w:rPr>
        <w:t>
      2) аукциондық комиссия – осы Заңда көзделген аукцион тәсілімен мемлекеттік сатып алуды өткізу рәсімін орындау үшін мемлекеттік сатып алуды ұйымдастырушы, мемлекеттік сатып алуды бірыңғай ұйымдастырушы құратын алқалы орган;</w:t>
      </w:r>
      <w:r>
        <w:br/>
      </w:r>
      <w:r>
        <w:rPr>
          <w:rFonts w:ascii="Consolas"/>
          <w:b w:val="false"/>
          <w:i w:val="false"/>
          <w:color w:val="000000"/>
          <w:sz w:val="20"/>
        </w:rPr>
        <w:t>
</w:t>
      </w:r>
      <w:r>
        <w:rPr>
          <w:rFonts w:ascii="Consolas"/>
          <w:b w:val="false"/>
          <w:i w:val="false"/>
          <w:color w:val="000000"/>
          <w:sz w:val="20"/>
        </w:rPr>
        <w:t>
      3) аукциондық құжаттама – аукционға қатысуға өтінімді дайындау үшін әлеуетті өнім берушіге берілетін құжаттама, онда аукционға қатысуға өтінімге қойылатын талаптар, аукцион тәсілімен мемлекеттік сатып алуды өткізудің шарттары мен тәртібі қамтылады;</w:t>
      </w:r>
      <w:r>
        <w:br/>
      </w:r>
      <w:r>
        <w:rPr>
          <w:rFonts w:ascii="Consolas"/>
          <w:b w:val="false"/>
          <w:i w:val="false"/>
          <w:color w:val="000000"/>
          <w:sz w:val="20"/>
        </w:rPr>
        <w:t>
</w:t>
      </w:r>
      <w:r>
        <w:rPr>
          <w:rFonts w:ascii="Consolas"/>
          <w:b w:val="false"/>
          <w:i w:val="false"/>
          <w:color w:val="000000"/>
          <w:sz w:val="20"/>
        </w:rPr>
        <w:t>
      4) әлеуетті өнім беруші – кәсiпкерлiк қызметтi жүзеге асыратын жеке тұлға, мемлекеттiк сатып алу туралы шарт жасасуға үмiткер заңды тұлға (егер Қазақстан Республикасының заңдарында олар үшiн өзгеше белгiленбесе, мемлекеттiк мекемелердi қоспағанда), заңды тұлғалардың уақытша бiрлестiгi (консорциум). Кәсiпкерлiк қызмет субъектiсi болып табылмайтын жеке тұлға осы Заңның </w:t>
      </w:r>
      <w:r>
        <w:rPr>
          <w:rFonts w:ascii="Consolas"/>
          <w:b w:val="false"/>
          <w:i w:val="false"/>
          <w:color w:val="000000"/>
          <w:sz w:val="20"/>
        </w:rPr>
        <w:t>41-бабы</w:t>
      </w:r>
      <w:r>
        <w:rPr>
          <w:rFonts w:ascii="Consolas"/>
          <w:b w:val="false"/>
          <w:i w:val="false"/>
          <w:color w:val="000000"/>
          <w:sz w:val="20"/>
        </w:rPr>
        <w:t xml:space="preserve"> 3-тармағының 5) тармақшасында көзделген жағдайда әлеуеттi өнiм берушi болуы мүмкiн;</w:t>
      </w:r>
      <w:r>
        <w:br/>
      </w:r>
      <w:r>
        <w:rPr>
          <w:rFonts w:ascii="Consolas"/>
          <w:b w:val="false"/>
          <w:i w:val="false"/>
          <w:color w:val="000000"/>
          <w:sz w:val="20"/>
        </w:rPr>
        <w:t>
</w:t>
      </w:r>
      <w:r>
        <w:rPr>
          <w:rFonts w:ascii="Consolas"/>
          <w:b w:val="false"/>
          <w:i w:val="false"/>
          <w:color w:val="000000"/>
          <w:sz w:val="20"/>
        </w:rPr>
        <w:t>
      5) әлеуетті өнім берушінiң үлестес тұлғасы – аталған әлеуеттi өнiм берушiнiң шешiмдерiн айқындауға және (немесе) ол қабылдайтын шешiмдерге, оның iшiнде жазбаша нысанда жасалған мәмiленiң күшiне орай ықпал етуге құқығы бар кез келген жеке немесе заңды тұлға, сондай-ақ өзiне қатысты аталған әлеуеттi өнiм берушiнiң осындай құқығы болатын кез келген жеке немесе заңды тұлға;</w:t>
      </w:r>
      <w:r>
        <w:br/>
      </w:r>
      <w:r>
        <w:rPr>
          <w:rFonts w:ascii="Consolas"/>
          <w:b w:val="false"/>
          <w:i w:val="false"/>
          <w:color w:val="000000"/>
          <w:sz w:val="20"/>
        </w:rPr>
        <w:t>
</w:t>
      </w:r>
      <w:r>
        <w:rPr>
          <w:rFonts w:ascii="Consolas"/>
          <w:b w:val="false"/>
          <w:i w:val="false"/>
          <w:color w:val="000000"/>
          <w:sz w:val="20"/>
        </w:rPr>
        <w:t>
      6) бiртектi тауарлар, жұмыстар, көрсетілетін қызметтер – бiрдей болмаса да, белгiлi бiр функцияларды орындауына және өзара алмастырушы болуына мүмкiндiк беретiн ұқсас сипаттамалары бар және ұқсас құрамдас бөлiктерден тұратын тауарлар, жұмыстар, көрсетiлетiн қызметтер;</w:t>
      </w:r>
      <w:r>
        <w:br/>
      </w:r>
      <w:r>
        <w:rPr>
          <w:rFonts w:ascii="Consolas"/>
          <w:b w:val="false"/>
          <w:i w:val="false"/>
          <w:color w:val="000000"/>
          <w:sz w:val="20"/>
        </w:rPr>
        <w:t>
</w:t>
      </w:r>
      <w:r>
        <w:rPr>
          <w:rFonts w:ascii="Consolas"/>
          <w:b w:val="false"/>
          <w:i w:val="false"/>
          <w:color w:val="000000"/>
          <w:sz w:val="20"/>
        </w:rPr>
        <w:t>
      7) дауыс беретiн акцияларының (жарғылық капиталға қатысу үлестерінің) елу және одан астам пайызы мемлекетке тиесiлi заңды тұлғалардың үлестес тұлғалары – дауыс беретiн акцияларының (жарғылық капиталға қатысу үлестерінің) елу және одан астам пайызы мемлекетке тиесiлi заңды тұлғаларға дауыс беретiн акцияларының (жарғылық капиталға қатысу үлестерінің) елу және одан астам пайызы тікелей не жанама түрде тиесілі болатын заңды тұлғалар. Жанама тиесілілік әрбір келесі үлестес тұлғаға өзге заңды тұлғаның дауыс беретін акцияларының (жарғылық капиталға қатысу үлестерінің) елу және одан астам пайызының тиесілі болатынын білдіреді;</w:t>
      </w:r>
      <w:r>
        <w:br/>
      </w:r>
      <w:r>
        <w:rPr>
          <w:rFonts w:ascii="Consolas"/>
          <w:b w:val="false"/>
          <w:i w:val="false"/>
          <w:color w:val="000000"/>
          <w:sz w:val="20"/>
        </w:rPr>
        <w:t>
</w:t>
      </w:r>
      <w:r>
        <w:rPr>
          <w:rFonts w:ascii="Consolas"/>
          <w:b w:val="false"/>
          <w:i w:val="false"/>
          <w:color w:val="000000"/>
          <w:sz w:val="20"/>
        </w:rPr>
        <w:t>
      8) </w:t>
      </w:r>
      <w:r>
        <w:rPr>
          <w:rFonts w:ascii="Consolas"/>
          <w:b w:val="false"/>
          <w:i w:val="false"/>
          <w:color w:val="000000"/>
          <w:sz w:val="20"/>
        </w:rPr>
        <w:t>демпингтiк баға</w:t>
      </w:r>
      <w:r>
        <w:rPr>
          <w:rFonts w:ascii="Consolas"/>
          <w:b w:val="false"/>
          <w:i w:val="false"/>
          <w:color w:val="000000"/>
          <w:sz w:val="20"/>
        </w:rPr>
        <w:t xml:space="preserve"> – конкурсқа қатысушының жұмыстарға, көрсетiлетiн қызметтерге ұсынған бағасы, ол мемлекеттiк сатып алу туралы шарт жасасу мақсатында ұқсас жұмыстарға, көрсетiлетiн қызметтерге қолданылып жүрген бағалармен салыстырғанда көрiнеу төмен баға болып табылады;</w:t>
      </w:r>
      <w:r>
        <w:br/>
      </w:r>
      <w:r>
        <w:rPr>
          <w:rFonts w:ascii="Consolas"/>
          <w:b w:val="false"/>
          <w:i w:val="false"/>
          <w:color w:val="000000"/>
          <w:sz w:val="20"/>
        </w:rPr>
        <w:t>
</w:t>
      </w:r>
      <w:r>
        <w:rPr>
          <w:rFonts w:ascii="Consolas"/>
          <w:b w:val="false"/>
          <w:i w:val="false"/>
          <w:color w:val="000000"/>
          <w:sz w:val="20"/>
        </w:rPr>
        <w:t xml:space="preserve">
      9)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10) жұмыстар – шикiзат кен орындарының құрылысымен, жайластырылумен байланысты, заттық нәтижесi бар қызмет, сондай-ақ Қазақстан Республикасының заңдарына сәйкес жұмыстарға жатқызылған өзге қызмет;</w:t>
      </w:r>
      <w:r>
        <w:br/>
      </w:r>
      <w:r>
        <w:rPr>
          <w:rFonts w:ascii="Consolas"/>
          <w:b w:val="false"/>
          <w:i w:val="false"/>
          <w:color w:val="000000"/>
          <w:sz w:val="20"/>
        </w:rPr>
        <w:t>
</w:t>
      </w:r>
      <w:r>
        <w:rPr>
          <w:rFonts w:ascii="Consolas"/>
          <w:b w:val="false"/>
          <w:i w:val="false"/>
          <w:color w:val="000000"/>
          <w:sz w:val="20"/>
        </w:rPr>
        <w:t>
      11) жұмыстарды, көрсетілетін қызметтердi отандық берушілер – кәсіпкерлік қызметті жүзеге асыратын жеке тұлғалар және (немесе) жұмыстарды орындау, қызметтер көрсету бойынша Қазақстан Республикасының жергiлiктi еңбек ресурстарының кемiнде тоқсан бес пайызын пайдаланатын, Қазақстан Республикасының резиденттерi болып табылатын заңды тұлғалар;</w:t>
      </w:r>
      <w:r>
        <w:br/>
      </w:r>
      <w:r>
        <w:rPr>
          <w:rFonts w:ascii="Consolas"/>
          <w:b w:val="false"/>
          <w:i w:val="false"/>
          <w:color w:val="000000"/>
          <w:sz w:val="20"/>
        </w:rPr>
        <w:t>
</w:t>
      </w:r>
      <w:r>
        <w:rPr>
          <w:rFonts w:ascii="Consolas"/>
          <w:b w:val="false"/>
          <w:i w:val="false"/>
          <w:color w:val="000000"/>
          <w:sz w:val="20"/>
        </w:rPr>
        <w:t>
      12) конкурстық комиссия – осы Заңда көзделген конкурс тәсілімен мемлекеттік сатып алуды өткізу рәсімін орындау үшін мемлекеттік сатып алуды ұйымдастырушы, мемлекеттік сатып алуды бірыңғай ұйымдастырушы құратын алқалы орган;</w:t>
      </w:r>
      <w:r>
        <w:br/>
      </w:r>
      <w:r>
        <w:rPr>
          <w:rFonts w:ascii="Consolas"/>
          <w:b w:val="false"/>
          <w:i w:val="false"/>
          <w:color w:val="000000"/>
          <w:sz w:val="20"/>
        </w:rPr>
        <w:t>
</w:t>
      </w:r>
      <w:r>
        <w:rPr>
          <w:rFonts w:ascii="Consolas"/>
          <w:b w:val="false"/>
          <w:i w:val="false"/>
          <w:color w:val="000000"/>
          <w:sz w:val="20"/>
        </w:rPr>
        <w:t>
      13) конкурстық құжаттама – конкурс тәсiлiмен мемлекеттiк сатып алуды өткізудiң шарттары мен тәртiбi қамтылатын, конкурсқа қатысуға арналған өтiнiмді әзiрлеу үшiн әлеуетті өнім берушіге табыс етiлетiн құжаттама;</w:t>
      </w:r>
      <w:r>
        <w:br/>
      </w:r>
      <w:r>
        <w:rPr>
          <w:rFonts w:ascii="Consolas"/>
          <w:b w:val="false"/>
          <w:i w:val="false"/>
          <w:color w:val="000000"/>
          <w:sz w:val="20"/>
        </w:rPr>
        <w:t>
</w:t>
      </w:r>
      <w:r>
        <w:rPr>
          <w:rFonts w:ascii="Consolas"/>
          <w:b w:val="false"/>
          <w:i w:val="false"/>
          <w:color w:val="000000"/>
          <w:sz w:val="20"/>
        </w:rPr>
        <w:t>
      14) көрсетілетін қызметтер – тапсырыс берушінің қажеттерiн қанағаттандыруға бағытталған заттық нәтижесi жоқ қызмет;</w:t>
      </w:r>
      <w:r>
        <w:br/>
      </w:r>
      <w:r>
        <w:rPr>
          <w:rFonts w:ascii="Consolas"/>
          <w:b w:val="false"/>
          <w:i w:val="false"/>
          <w:color w:val="000000"/>
          <w:sz w:val="20"/>
        </w:rPr>
        <w:t>
</w:t>
      </w:r>
      <w:r>
        <w:rPr>
          <w:rFonts w:ascii="Consolas"/>
          <w:b w:val="false"/>
          <w:i w:val="false"/>
          <w:color w:val="000000"/>
          <w:sz w:val="20"/>
        </w:rPr>
        <w:t>
      15) Қазақстан Республикасының резиденттерi – шет мемлекетте тұрақты тұру құқығына сол мемлекеттiң заңнамасына сәйкес берiлген құжаты бар азаматтарды қоспағанда, Қазақстан Республикасының азаматтары, оның iшiнде шетелде уақытша жүрген немесе оның шегiнен тыс жерлерде мемлекеттiк қызметте жүрген азаматтары;</w:t>
      </w:r>
      <w:r>
        <w:br/>
      </w:r>
      <w:r>
        <w:rPr>
          <w:rFonts w:ascii="Consolas"/>
          <w:b w:val="false"/>
          <w:i w:val="false"/>
          <w:color w:val="000000"/>
          <w:sz w:val="20"/>
        </w:rPr>
        <w:t>
</w:t>
      </w:r>
      <w:r>
        <w:rPr>
          <w:rFonts w:ascii="Consolas"/>
          <w:b w:val="false"/>
          <w:i w:val="false"/>
          <w:color w:val="000000"/>
          <w:sz w:val="20"/>
        </w:rPr>
        <w:t>
      Қазақстан Республикасында тұрақты тұру құқығына құжаты бар шетелдiктер және азаматтығы жоқ тұлғалар;</w:t>
      </w:r>
      <w:r>
        <w:br/>
      </w:r>
      <w:r>
        <w:rPr>
          <w:rFonts w:ascii="Consolas"/>
          <w:b w:val="false"/>
          <w:i w:val="false"/>
          <w:color w:val="000000"/>
          <w:sz w:val="20"/>
        </w:rPr>
        <w:t>
</w:t>
      </w:r>
      <w:r>
        <w:rPr>
          <w:rFonts w:ascii="Consolas"/>
          <w:b w:val="false"/>
          <w:i w:val="false"/>
          <w:color w:val="000000"/>
          <w:sz w:val="20"/>
        </w:rPr>
        <w:t>
      Қазақстан Республикасының </w:t>
      </w:r>
      <w:r>
        <w:rPr>
          <w:rFonts w:ascii="Consolas"/>
          <w:b w:val="false"/>
          <w:i w:val="false"/>
          <w:color w:val="000000"/>
          <w:sz w:val="20"/>
        </w:rPr>
        <w:t>заңнамасына</w:t>
      </w:r>
      <w:r>
        <w:rPr>
          <w:rFonts w:ascii="Consolas"/>
          <w:b w:val="false"/>
          <w:i w:val="false"/>
          <w:color w:val="000000"/>
          <w:sz w:val="20"/>
        </w:rPr>
        <w:t xml:space="preserve"> сәйкес құрылған, оның аумағында орналасқан заңды тұлғалар, сондай-ақ олардың Қазақстан Республикасында және оның шегiнен тыс жерлерде орналасқан филиалдары мен өкiлдiктерi;</w:t>
      </w:r>
      <w:r>
        <w:br/>
      </w:r>
      <w:r>
        <w:rPr>
          <w:rFonts w:ascii="Consolas"/>
          <w:b w:val="false"/>
          <w:i w:val="false"/>
          <w:color w:val="000000"/>
          <w:sz w:val="20"/>
        </w:rPr>
        <w:t>
</w:t>
      </w:r>
      <w:r>
        <w:rPr>
          <w:rFonts w:ascii="Consolas"/>
          <w:b w:val="false"/>
          <w:i w:val="false"/>
          <w:color w:val="000000"/>
          <w:sz w:val="20"/>
        </w:rPr>
        <w:t>
      Қазақстан Республикасының өз шегiнен тыс жерлердегi дипломатиялық, сауда және өзге де ресми өкiлдiктерi;</w:t>
      </w:r>
      <w:r>
        <w:br/>
      </w:r>
      <w:r>
        <w:rPr>
          <w:rFonts w:ascii="Consolas"/>
          <w:b w:val="false"/>
          <w:i w:val="false"/>
          <w:color w:val="000000"/>
          <w:sz w:val="20"/>
        </w:rPr>
        <w:t>
</w:t>
      </w:r>
      <w:r>
        <w:rPr>
          <w:rFonts w:ascii="Consolas"/>
          <w:b w:val="false"/>
          <w:i w:val="false"/>
          <w:color w:val="000000"/>
          <w:sz w:val="20"/>
        </w:rPr>
        <w:t>
      16) қаулы – бақылау нәтижелерiн растайтын және ол жолданған мемлекеттiк сатып алу жүйесiнiң барлық субъектiлерiнiң орындауы үшiн мiндеттi шешiмдері бар Қазақстан Республикасының </w:t>
      </w:r>
      <w:r>
        <w:rPr>
          <w:rFonts w:ascii="Consolas"/>
          <w:b w:val="false"/>
          <w:i w:val="false"/>
          <w:color w:val="000000"/>
          <w:sz w:val="20"/>
        </w:rPr>
        <w:t>Бюджет кодексiнде</w:t>
      </w:r>
      <w:r>
        <w:rPr>
          <w:rFonts w:ascii="Consolas"/>
          <w:b w:val="false"/>
          <w:i w:val="false"/>
          <w:color w:val="000000"/>
          <w:sz w:val="20"/>
        </w:rPr>
        <w:t xml:space="preserve"> айқындалған сыртқы мемлекеттiк қаржылық бақылау органы қабылдаған акт;</w:t>
      </w:r>
      <w:r>
        <w:br/>
      </w:r>
      <w:r>
        <w:rPr>
          <w:rFonts w:ascii="Consolas"/>
          <w:b w:val="false"/>
          <w:i w:val="false"/>
          <w:color w:val="000000"/>
          <w:sz w:val="20"/>
        </w:rPr>
        <w:t>
</w:t>
      </w:r>
      <w:r>
        <w:rPr>
          <w:rFonts w:ascii="Consolas"/>
          <w:b w:val="false"/>
          <w:i w:val="false"/>
          <w:color w:val="000000"/>
          <w:sz w:val="20"/>
        </w:rPr>
        <w:t>
      17) мемлекеттiк кәсiпорындардың үлестес тұлғалары – еншiлес мемлекеттiк кәсiпорындар;</w:t>
      </w:r>
      <w:r>
        <w:br/>
      </w:r>
      <w:r>
        <w:rPr>
          <w:rFonts w:ascii="Consolas"/>
          <w:b w:val="false"/>
          <w:i w:val="false"/>
          <w:color w:val="000000"/>
          <w:sz w:val="20"/>
        </w:rPr>
        <w:t>
</w:t>
      </w:r>
      <w:r>
        <w:rPr>
          <w:rFonts w:ascii="Consolas"/>
          <w:b w:val="false"/>
          <w:i w:val="false"/>
          <w:color w:val="000000"/>
          <w:sz w:val="20"/>
        </w:rPr>
        <w:t>
      18) мемлекеттік сатып алу – мыналарды:</w:t>
      </w:r>
      <w:r>
        <w:br/>
      </w:r>
      <w:r>
        <w:rPr>
          <w:rFonts w:ascii="Consolas"/>
          <w:b w:val="false"/>
          <w:i w:val="false"/>
          <w:color w:val="000000"/>
          <w:sz w:val="20"/>
        </w:rPr>
        <w:t>
</w:t>
      </w:r>
      <w:r>
        <w:rPr>
          <w:rFonts w:ascii="Consolas"/>
          <w:b w:val="false"/>
          <w:i w:val="false"/>
          <w:color w:val="000000"/>
          <w:sz w:val="20"/>
        </w:rPr>
        <w:t>
      жеке тұлғалардан еңбек шарттары бойынша сатып алынатын қызметтерді;</w:t>
      </w:r>
      <w:r>
        <w:br/>
      </w:r>
      <w:r>
        <w:rPr>
          <w:rFonts w:ascii="Consolas"/>
          <w:b w:val="false"/>
          <w:i w:val="false"/>
          <w:color w:val="000000"/>
          <w:sz w:val="20"/>
        </w:rPr>
        <w:t>
</w:t>
      </w:r>
      <w:r>
        <w:rPr>
          <w:rFonts w:ascii="Consolas"/>
          <w:b w:val="false"/>
          <w:i w:val="false"/>
          <w:color w:val="000000"/>
          <w:sz w:val="20"/>
        </w:rPr>
        <w:t>
      кәсіпкерлік қызмет субъектілері болып табылмайтын жеке тұлғалардан өтеулі қызметтер көрсету шарттары бойынша сатып алынатын қызметтерді;</w:t>
      </w:r>
      <w:r>
        <w:br/>
      </w:r>
      <w:r>
        <w:rPr>
          <w:rFonts w:ascii="Consolas"/>
          <w:b w:val="false"/>
          <w:i w:val="false"/>
          <w:color w:val="000000"/>
          <w:sz w:val="20"/>
        </w:rPr>
        <w:t>
</w:t>
      </w:r>
      <w:r>
        <w:rPr>
          <w:rFonts w:ascii="Consolas"/>
          <w:b w:val="false"/>
          <w:i w:val="false"/>
          <w:color w:val="000000"/>
          <w:sz w:val="20"/>
        </w:rPr>
        <w:t>
      Қазақстан Республикасының бюджет заңнамасына сәйкес мемлекеттік тапсырманы және оны орындау шеңберінде сатып алынатын тауарларды, жұмыстарды, қызметтерді;</w:t>
      </w:r>
      <w:r>
        <w:br/>
      </w:r>
      <w:r>
        <w:rPr>
          <w:rFonts w:ascii="Consolas"/>
          <w:b w:val="false"/>
          <w:i w:val="false"/>
          <w:color w:val="000000"/>
          <w:sz w:val="20"/>
        </w:rPr>
        <w:t>
</w:t>
      </w:r>
      <w:r>
        <w:rPr>
          <w:rFonts w:ascii="Consolas"/>
          <w:b w:val="false"/>
          <w:i w:val="false"/>
          <w:color w:val="000000"/>
          <w:sz w:val="20"/>
        </w:rPr>
        <w:t>
      жарналар (салымдар) енгізуді, оның ішінде заңды тұлғалардың жарғылық капиталына енгізуді қоспағанда, осы Заңда, сондай-ақ Қазақстан Республикасының азаматтық заңнамасында белгіленген тәртіппен жүзеге асырылатын, тапсырыс берушінің жұмыс істеуін қамтамасыз ету, сондай-ақ мемлекеттік функцияларды не жарғылық қызметін орындау үшін қажетті тауарларды, жұмыстарды, көрсетілетін қызметтерді тапсырыс берушілердің ақылы негізде сатып алуы;</w:t>
      </w:r>
      <w:r>
        <w:br/>
      </w:r>
      <w:r>
        <w:rPr>
          <w:rFonts w:ascii="Consolas"/>
          <w:b w:val="false"/>
          <w:i w:val="false"/>
          <w:color w:val="000000"/>
          <w:sz w:val="20"/>
        </w:rPr>
        <w:t>
</w:t>
      </w:r>
      <w:r>
        <w:rPr>
          <w:rFonts w:ascii="Consolas"/>
          <w:b w:val="false"/>
          <w:i w:val="false"/>
          <w:color w:val="000000"/>
          <w:sz w:val="20"/>
        </w:rPr>
        <w:t>
      19) мемлекеттiк сатып алу веб-порталы – электрондық мемлекеттiк сатып алудың электрондық қызмет көрсетулеріне қол жеткiзудiң бірыңғай нүктесiн ұсынатын мемлекеттiк ақпараттық жүйе;</w:t>
      </w:r>
      <w:r>
        <w:br/>
      </w:r>
      <w:r>
        <w:rPr>
          <w:rFonts w:ascii="Consolas"/>
          <w:b w:val="false"/>
          <w:i w:val="false"/>
          <w:color w:val="000000"/>
          <w:sz w:val="20"/>
        </w:rPr>
        <w:t>
</w:t>
      </w:r>
      <w:r>
        <w:rPr>
          <w:rFonts w:ascii="Consolas"/>
          <w:b w:val="false"/>
          <w:i w:val="false"/>
          <w:color w:val="000000"/>
          <w:sz w:val="20"/>
        </w:rPr>
        <w:t>
      19-1) мемлекеттік сатып алуды бірыңғай ұйымдастырушы – бюджеттік бағдарламалар не тауарлар, жұмыстар, көрсетілетін қызметтер бойынша мемлекеттік сатып алуды ұйымдастыру және өткізу рәсімдерін орындауды жүзеге асыратын </w:t>
      </w:r>
      <w:r>
        <w:rPr>
          <w:rFonts w:ascii="Consolas"/>
          <w:b w:val="false"/>
          <w:i w:val="false"/>
          <w:color w:val="000000"/>
          <w:sz w:val="20"/>
        </w:rPr>
        <w:t>мемлекеттік мекеме</w:t>
      </w:r>
      <w:r>
        <w:rPr>
          <w:rFonts w:ascii="Consolas"/>
          <w:b w:val="false"/>
          <w:i w:val="false"/>
          <w:color w:val="000000"/>
          <w:sz w:val="20"/>
        </w:rPr>
        <w:t xml:space="preserve"> болып табылатын мемлекеттік сатып алуды ұйымдастырушы;</w:t>
      </w:r>
      <w:r>
        <w:br/>
      </w:r>
      <w:r>
        <w:rPr>
          <w:rFonts w:ascii="Consolas"/>
          <w:b w:val="false"/>
          <w:i w:val="false"/>
          <w:color w:val="000000"/>
          <w:sz w:val="20"/>
        </w:rPr>
        <w:t>
</w:t>
      </w:r>
      <w:r>
        <w:rPr>
          <w:rFonts w:ascii="Consolas"/>
          <w:b w:val="false"/>
          <w:i w:val="false"/>
          <w:color w:val="000000"/>
          <w:sz w:val="20"/>
        </w:rPr>
        <w:t>
      19-2) мемлекеттік сатып алуды ұйымдастыру және өткізу рәсімі – әлеуетті өнім берушімен мемлекеттік сатып алу туралы шарт жасасу мақсатында мемлекеттік сатып алуды ұйымдастырушы, тиісті комиссия осы Заңға сәйкес жүзеге асыратын өзара байланысты, дәйекті іс-шаралар кешені;</w:t>
      </w:r>
      <w:r>
        <w:br/>
      </w:r>
      <w:r>
        <w:rPr>
          <w:rFonts w:ascii="Consolas"/>
          <w:b w:val="false"/>
          <w:i w:val="false"/>
          <w:color w:val="000000"/>
          <w:sz w:val="20"/>
        </w:rPr>
        <w:t>
</w:t>
      </w:r>
      <w:r>
        <w:rPr>
          <w:rFonts w:ascii="Consolas"/>
          <w:b w:val="false"/>
          <w:i w:val="false"/>
          <w:color w:val="000000"/>
          <w:sz w:val="20"/>
        </w:rPr>
        <w:t>
      19-3) мемлекеттік сатып алуды ұйымдастырушы – мемлекеттік сатып алуды ұйымдастыруды және өткізуді жүзеге асыратын, Қазақстан Республикасы Үкіметінің немесе облыс, республикалық маңызы бар қала және астана әкімінің шешімі бойынша құрылған заңды тұлға не өзін құрған заңды тұлғаның атынан әрекет ететін құрылымдық бөлімше;</w:t>
      </w:r>
      <w:r>
        <w:br/>
      </w:r>
      <w:r>
        <w:rPr>
          <w:rFonts w:ascii="Consolas"/>
          <w:b w:val="false"/>
          <w:i w:val="false"/>
          <w:color w:val="000000"/>
          <w:sz w:val="20"/>
        </w:rPr>
        <w:t>
</w:t>
      </w:r>
      <w:r>
        <w:rPr>
          <w:rFonts w:ascii="Consolas"/>
          <w:b w:val="false"/>
          <w:i w:val="false"/>
          <w:color w:val="000000"/>
          <w:sz w:val="20"/>
        </w:rPr>
        <w:t>
      20) мемлекеттiк сатып алу жөнiндегi </w:t>
      </w:r>
      <w:r>
        <w:rPr>
          <w:rFonts w:ascii="Consolas"/>
          <w:b w:val="false"/>
          <w:i w:val="false"/>
          <w:color w:val="000000"/>
          <w:sz w:val="20"/>
        </w:rPr>
        <w:t>уәкiлеттi орган</w:t>
      </w:r>
      <w:r>
        <w:rPr>
          <w:rFonts w:ascii="Consolas"/>
          <w:b w:val="false"/>
          <w:i w:val="false"/>
          <w:color w:val="000000"/>
          <w:sz w:val="20"/>
        </w:rPr>
        <w:t xml:space="preserve"> (бұдан әрi – уәкiлеттi орган) – мемлекеттiк сатып алу жүйесiн реттеудi жүзеге асыратын мемлекеттiк орган;</w:t>
      </w:r>
      <w:r>
        <w:br/>
      </w:r>
      <w:r>
        <w:rPr>
          <w:rFonts w:ascii="Consolas"/>
          <w:b w:val="false"/>
          <w:i w:val="false"/>
          <w:color w:val="000000"/>
          <w:sz w:val="20"/>
        </w:rPr>
        <w:t>
</w:t>
      </w:r>
      <w:r>
        <w:rPr>
          <w:rFonts w:ascii="Consolas"/>
          <w:b w:val="false"/>
          <w:i w:val="false"/>
          <w:color w:val="000000"/>
          <w:sz w:val="20"/>
        </w:rPr>
        <w:t>
      21) мемлекеттiк сатып алу жүйесi – мемлекеттiк сатып алу жүйесi субъектiлерiнiң және олардың мемлекеттiк сатып алу саласындағы қызметтi жүзеге асыру процесінде бiртұтастық және өзара байланыс арқылы айқындалатын қатынастарының жиынтығы;</w:t>
      </w:r>
      <w:r>
        <w:br/>
      </w:r>
      <w:r>
        <w:rPr>
          <w:rFonts w:ascii="Consolas"/>
          <w:b w:val="false"/>
          <w:i w:val="false"/>
          <w:color w:val="000000"/>
          <w:sz w:val="20"/>
        </w:rPr>
        <w:t>
</w:t>
      </w:r>
      <w:r>
        <w:rPr>
          <w:rFonts w:ascii="Consolas"/>
          <w:b w:val="false"/>
          <w:i w:val="false"/>
          <w:color w:val="000000"/>
          <w:sz w:val="20"/>
        </w:rPr>
        <w:t>
      22) мемлекеттiк сатып алу жүйесiнiң субъектiлерi – мемлекеттiк сатып алу саласындағы қызметтi жүзеге асыратын жеке және заңды тұлғалар;</w:t>
      </w:r>
      <w:r>
        <w:br/>
      </w:r>
      <w:r>
        <w:rPr>
          <w:rFonts w:ascii="Consolas"/>
          <w:b w:val="false"/>
          <w:i w:val="false"/>
          <w:color w:val="000000"/>
          <w:sz w:val="20"/>
        </w:rPr>
        <w:t>
</w:t>
      </w:r>
      <w:r>
        <w:rPr>
          <w:rFonts w:ascii="Consolas"/>
          <w:b w:val="false"/>
          <w:i w:val="false"/>
          <w:color w:val="000000"/>
          <w:sz w:val="20"/>
        </w:rPr>
        <w:t>
      23) мемлекеттiк сатып алу саласындағы қызмет – мемлекеттiк сатып алудың жылдық жоспарын әзiрлеу және бекiту, мемлекеттiк сатып алуды ұйымдастыру және өткiзу, мемлекеттiк сатып алу туралы шарттарды орындау, осы Заңға, сондай-ақ Қазақстан Республикасының азаматтық </w:t>
      </w:r>
      <w:r>
        <w:rPr>
          <w:rFonts w:ascii="Consolas"/>
          <w:b w:val="false"/>
          <w:i w:val="false"/>
          <w:color w:val="000000"/>
          <w:sz w:val="20"/>
        </w:rPr>
        <w:t>заңнамасына</w:t>
      </w:r>
      <w:r>
        <w:rPr>
          <w:rFonts w:ascii="Consolas"/>
          <w:b w:val="false"/>
          <w:i w:val="false"/>
          <w:color w:val="000000"/>
          <w:sz w:val="20"/>
        </w:rPr>
        <w:t xml:space="preserve"> сәйкес жүзеге асырылатын мемлекеттiк сатып алу саласында мамандар даярлау және (немесе) олардың бiлiктiлiгiн арттыру жөнiндегi қызметтер көрсету, мемлекеттiк сатып алу жүйесiнiң субъектiлерiне консультациялық, ақпараттық қызметтер көрсету;</w:t>
      </w:r>
      <w:r>
        <w:br/>
      </w:r>
      <w:r>
        <w:rPr>
          <w:rFonts w:ascii="Consolas"/>
          <w:b w:val="false"/>
          <w:i w:val="false"/>
          <w:color w:val="000000"/>
          <w:sz w:val="20"/>
        </w:rPr>
        <w:t>
</w:t>
      </w:r>
      <w:r>
        <w:rPr>
          <w:rFonts w:ascii="Consolas"/>
          <w:b w:val="false"/>
          <w:i w:val="false"/>
          <w:color w:val="000000"/>
          <w:sz w:val="20"/>
        </w:rPr>
        <w:t>
      24) мемлекеттiк сатып алу туралы шарт – осы Заңға, сондай-ақ Қазақстан Республикасының азаматтық </w:t>
      </w:r>
      <w:r>
        <w:rPr>
          <w:rFonts w:ascii="Consolas"/>
          <w:b w:val="false"/>
          <w:i w:val="false"/>
          <w:color w:val="000000"/>
          <w:sz w:val="20"/>
        </w:rPr>
        <w:t>заңнамасына</w:t>
      </w:r>
      <w:r>
        <w:rPr>
          <w:rFonts w:ascii="Consolas"/>
          <w:b w:val="false"/>
          <w:i w:val="false"/>
          <w:color w:val="000000"/>
          <w:sz w:val="20"/>
        </w:rPr>
        <w:t xml:space="preserve"> сәйкес тапсырыс беруші мен өнім беруші арасында тапсырыс берушінiң жұмыс iстеуiн қамтамасыз ету, сондай-ақ мемлекеттiк функцияларын не жарғылық қызметін атқару үшiн тауарды беру, жұмыстарды орындау, қызметтер көрсету туралы жасалған азаматтық-құқықтық шарт;</w:t>
      </w:r>
      <w:r>
        <w:br/>
      </w:r>
      <w:r>
        <w:rPr>
          <w:rFonts w:ascii="Consolas"/>
          <w:b w:val="false"/>
          <w:i w:val="false"/>
          <w:color w:val="000000"/>
          <w:sz w:val="20"/>
        </w:rPr>
        <w:t>
</w:t>
      </w:r>
      <w:r>
        <w:rPr>
          <w:rFonts w:ascii="Consolas"/>
          <w:b w:val="false"/>
          <w:i w:val="false"/>
          <w:color w:val="000000"/>
          <w:sz w:val="20"/>
        </w:rPr>
        <w:t>
      24-1) мемлекеттік сатып алу туралы электрондық шарт – электрондық цифрлық қолтаңба арқылы куәландырылған және мемлекеттік сатып алу веб-порталында жасасылатын электрондық-цифрлық нысандағы мемлекеттік сатып алу туралы шарт;</w:t>
      </w:r>
      <w:r>
        <w:br/>
      </w:r>
      <w:r>
        <w:rPr>
          <w:rFonts w:ascii="Consolas"/>
          <w:b w:val="false"/>
          <w:i w:val="false"/>
          <w:color w:val="000000"/>
          <w:sz w:val="20"/>
        </w:rPr>
        <w:t>
</w:t>
      </w:r>
      <w:r>
        <w:rPr>
          <w:rFonts w:ascii="Consolas"/>
          <w:b w:val="false"/>
          <w:i w:val="false"/>
          <w:color w:val="000000"/>
          <w:sz w:val="20"/>
        </w:rPr>
        <w:t xml:space="preserve">
      25)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xml:space="preserve">
      26)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xml:space="preserve">
      27)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28) отандық тауар өндiрушiлер – Қазақстан Республикасының резиденттерi болып табылатын және:</w:t>
      </w:r>
      <w:r>
        <w:br/>
      </w:r>
      <w:r>
        <w:rPr>
          <w:rFonts w:ascii="Consolas"/>
          <w:b w:val="false"/>
          <w:i w:val="false"/>
          <w:color w:val="000000"/>
          <w:sz w:val="20"/>
        </w:rPr>
        <w:t>
</w:t>
      </w:r>
      <w:r>
        <w:rPr>
          <w:rFonts w:ascii="Consolas"/>
          <w:b w:val="false"/>
          <w:i w:val="false"/>
          <w:color w:val="000000"/>
          <w:sz w:val="20"/>
        </w:rPr>
        <w:t>
      Кеден одағының және (немесе) Қазақстан Республикасының </w:t>
      </w:r>
      <w:r>
        <w:rPr>
          <w:rFonts w:ascii="Consolas"/>
          <w:b w:val="false"/>
          <w:i w:val="false"/>
          <w:color w:val="000000"/>
          <w:sz w:val="20"/>
        </w:rPr>
        <w:t>кеден</w:t>
      </w:r>
      <w:r>
        <w:rPr>
          <w:rFonts w:ascii="Consolas"/>
          <w:b w:val="false"/>
          <w:i w:val="false"/>
          <w:color w:val="000000"/>
          <w:sz w:val="20"/>
        </w:rPr>
        <w:t> </w:t>
      </w:r>
      <w:r>
        <w:rPr>
          <w:rFonts w:ascii="Consolas"/>
          <w:b w:val="false"/>
          <w:i w:val="false"/>
          <w:color w:val="000000"/>
          <w:sz w:val="20"/>
        </w:rPr>
        <w:t>заңнамасына</w:t>
      </w:r>
      <w:r>
        <w:rPr>
          <w:rFonts w:ascii="Consolas"/>
          <w:b w:val="false"/>
          <w:i w:val="false"/>
          <w:color w:val="ff0000"/>
          <w:sz w:val="20"/>
        </w:rPr>
        <w:t> </w:t>
      </w:r>
      <w:r>
        <w:rPr>
          <w:rFonts w:ascii="Consolas"/>
          <w:b w:val="false"/>
          <w:i w:val="false"/>
          <w:color w:val="000000"/>
          <w:sz w:val="20"/>
        </w:rPr>
        <w:t>сәйкес толығымен Қазақстан Республикасында өндiрiлген тауарлар;</w:t>
      </w:r>
      <w:r>
        <w:br/>
      </w:r>
      <w:r>
        <w:rPr>
          <w:rFonts w:ascii="Consolas"/>
          <w:b w:val="false"/>
          <w:i w:val="false"/>
          <w:color w:val="000000"/>
          <w:sz w:val="20"/>
        </w:rPr>
        <w:t>
</w:t>
      </w:r>
      <w:r>
        <w:rPr>
          <w:rFonts w:ascii="Consolas"/>
          <w:b w:val="false"/>
          <w:i w:val="false"/>
          <w:color w:val="000000"/>
          <w:sz w:val="20"/>
        </w:rPr>
        <w:t>
      Кеден одағының және (немесе) Қазақстан Республикасының </w:t>
      </w:r>
      <w:r>
        <w:rPr>
          <w:rFonts w:ascii="Consolas"/>
          <w:b w:val="false"/>
          <w:i w:val="false"/>
          <w:color w:val="000000"/>
          <w:sz w:val="20"/>
        </w:rPr>
        <w:t>кеден</w:t>
      </w:r>
      <w:r>
        <w:rPr>
          <w:rFonts w:ascii="Consolas"/>
          <w:b w:val="false"/>
          <w:i w:val="false"/>
          <w:color w:val="000000"/>
          <w:sz w:val="20"/>
        </w:rPr>
        <w:t> </w:t>
      </w:r>
      <w:r>
        <w:rPr>
          <w:rFonts w:ascii="Consolas"/>
          <w:b w:val="false"/>
          <w:i w:val="false"/>
          <w:color w:val="000000"/>
          <w:sz w:val="20"/>
        </w:rPr>
        <w:t>заңнамасына</w:t>
      </w:r>
      <w:r>
        <w:rPr>
          <w:rFonts w:ascii="Consolas"/>
          <w:b w:val="false"/>
          <w:i w:val="false"/>
          <w:color w:val="ff0000"/>
          <w:sz w:val="20"/>
        </w:rPr>
        <w:t> </w:t>
      </w:r>
      <w:r>
        <w:rPr>
          <w:rFonts w:ascii="Consolas"/>
          <w:b w:val="false"/>
          <w:i w:val="false"/>
          <w:color w:val="000000"/>
          <w:sz w:val="20"/>
        </w:rPr>
        <w:t>сәйкес жеткiлiктi қайта өңдеу критерийлеріне сәйкес Қазақстан Республикасында жеткiлiктi қайта өңделген тауарлар өндiретiн әлеуетті өнім берушілер (бұдан әрi – отандық тауар өндiрушiлер) – жеке және (немесе) заңды тұлғалар;</w:t>
      </w:r>
      <w:r>
        <w:br/>
      </w:r>
      <w:r>
        <w:rPr>
          <w:rFonts w:ascii="Consolas"/>
          <w:b w:val="false"/>
          <w:i w:val="false"/>
          <w:color w:val="000000"/>
          <w:sz w:val="20"/>
        </w:rPr>
        <w:t>
</w:t>
      </w:r>
      <w:r>
        <w:rPr>
          <w:rFonts w:ascii="Consolas"/>
          <w:b w:val="false"/>
          <w:i w:val="false"/>
          <w:color w:val="000000"/>
          <w:sz w:val="20"/>
        </w:rPr>
        <w:t>
      29) өнім беруші – кәсiпкерлiк қызметтi жүзеге асыратын жеке тұлға, тапсырыс берушiмен мемлекеттiк сатып алу туралы жасасқан шартта оның келiсiмшарт жасаушы агентi ретiнде әрекет ететiн заңды тұлға (егер Қазақстан Республикасының заңдарында өзгеше белгiленбесе, мемлекеттiк мекемелердi қоспағанда), заңды тұлғалардың уақытша бiрлестiгi (</w:t>
      </w:r>
      <w:r>
        <w:rPr>
          <w:rFonts w:ascii="Consolas"/>
          <w:b w:val="false"/>
          <w:i w:val="false"/>
          <w:color w:val="000000"/>
          <w:sz w:val="20"/>
        </w:rPr>
        <w:t>консорциум</w:t>
      </w:r>
      <w:r>
        <w:rPr>
          <w:rFonts w:ascii="Consolas"/>
          <w:b w:val="false"/>
          <w:i w:val="false"/>
          <w:color w:val="000000"/>
          <w:sz w:val="20"/>
        </w:rPr>
        <w:t>). Кәсiпкерлiк қызмет субъектiсi болып табылмайтын жеке тұлға осы Заңның </w:t>
      </w:r>
      <w:r>
        <w:rPr>
          <w:rFonts w:ascii="Consolas"/>
          <w:b w:val="false"/>
          <w:i w:val="false"/>
          <w:color w:val="000000"/>
          <w:sz w:val="20"/>
        </w:rPr>
        <w:t>41-бабы</w:t>
      </w:r>
      <w:r>
        <w:rPr>
          <w:rFonts w:ascii="Consolas"/>
          <w:b w:val="false"/>
          <w:i w:val="false"/>
          <w:color w:val="000000"/>
          <w:sz w:val="20"/>
        </w:rPr>
        <w:t xml:space="preserve"> 3-тармағының 5) тармақшасында көзделген жағдайда өнiм берушi болуы мүмкiн;</w:t>
      </w:r>
      <w:r>
        <w:br/>
      </w:r>
      <w:r>
        <w:rPr>
          <w:rFonts w:ascii="Consolas"/>
          <w:b w:val="false"/>
          <w:i w:val="false"/>
          <w:color w:val="000000"/>
          <w:sz w:val="20"/>
        </w:rPr>
        <w:t>
</w:t>
      </w:r>
      <w:r>
        <w:rPr>
          <w:rFonts w:ascii="Consolas"/>
          <w:b w:val="false"/>
          <w:i w:val="false"/>
          <w:color w:val="000000"/>
          <w:sz w:val="20"/>
        </w:rPr>
        <w:t>
      30) сараптама комиссиясы – сатып алынатын тауарлардың, жұмыстардың, қызметтердің техникалық тапсырмасын және (немесе) техникалық ерекшелігін әзірлеуге қатысу және (немесе) әлеуетті өнім берушілер ұсыныстарының сатып алынатын тауарлардың, жұмыстардың, қызметтердің техникалық ерекшелігіне сәйкестігіне қатысты сараптамалық қорытынды дайындау үшін, сондай-ақ тауарлардың, көрсетілетін қызметтердің үздік техникалық ерекшелігін (үздік техникалық ерекшеліктерін) айқындау үшін сарапшыларды тарта отырып мемлекеттік сатып алуды ұйымдастырушы не тапсырыс беруші құратын алқалы орган;</w:t>
      </w:r>
      <w:r>
        <w:br/>
      </w:r>
      <w:r>
        <w:rPr>
          <w:rFonts w:ascii="Consolas"/>
          <w:b w:val="false"/>
          <w:i w:val="false"/>
          <w:color w:val="000000"/>
          <w:sz w:val="20"/>
        </w:rPr>
        <w:t>
</w:t>
      </w:r>
      <w:r>
        <w:rPr>
          <w:rFonts w:ascii="Consolas"/>
          <w:b w:val="false"/>
          <w:i w:val="false"/>
          <w:color w:val="000000"/>
          <w:sz w:val="20"/>
        </w:rPr>
        <w:t>
      31) сарапшы – сатып алынатын тауарлардың, жұмыстардың, қызметтердің техникалық тапсырмасын және (немесе) техникалық ерекшелігін әзірлеуге қатысу және (немесе) әлеуетті өнім берушілер ұсыныстарының сатып алынатын тауарлардың, жұмыстардың, қызметтердің техникалық ерекшелігіне сәйкестігіне қатысты сараптамалық қорытынды дайындау үшін, сондай-ақ тауарлардың, көрсетілетін қызметтердің үздік техникалық ерекшелігін (үздік техникалық ерекшеліктерін) айқындау үшін мемлекеттік сатып алуды ұйымдастырушы, мемлекеттік сатып алуды бірыңғай ұйымдастырушы не тапсырыс беруші тартатын, өткізілетін мемлекеттік сатып алу саласында тиісті құжаттармен (дипломдармен, сертификаттармен, куәліктермен және басқа да құжаттармен) расталатын арнайы және (немесе) техникалық білімі, тәжірибесі мен біліктілігі бар жеке тұлға;</w:t>
      </w:r>
      <w:r>
        <w:br/>
      </w:r>
      <w:r>
        <w:rPr>
          <w:rFonts w:ascii="Consolas"/>
          <w:b w:val="false"/>
          <w:i w:val="false"/>
          <w:color w:val="000000"/>
          <w:sz w:val="20"/>
        </w:rPr>
        <w:t>
</w:t>
      </w:r>
      <w:r>
        <w:rPr>
          <w:rFonts w:ascii="Consolas"/>
          <w:b w:val="false"/>
          <w:i w:val="false"/>
          <w:color w:val="000000"/>
          <w:sz w:val="20"/>
        </w:rPr>
        <w:t>
      32) тапсырыс берушілер – ұлттық басқарушы холдингтердi, ұлттық холдингтердi, ұлттық басқарушы компанияларды, ұлттық компанияларды және олармен үлестес заңды тұлғаларды, Қазақстан Республикасының Ұлттық Банкін, оның ведомстволарын және оларға қатысты өзі құрылтайшы (уәкілетті орган) не акционер болып табылатын заңды тұлғаларды қоспағанда, осы Заңға, сондай-ақ Қазақстан Республикасының азаматтық </w:t>
      </w:r>
      <w:r>
        <w:rPr>
          <w:rFonts w:ascii="Consolas"/>
          <w:b w:val="false"/>
          <w:i w:val="false"/>
          <w:color w:val="000000"/>
          <w:sz w:val="20"/>
        </w:rPr>
        <w:t>заңнамасына</w:t>
      </w:r>
      <w:r>
        <w:rPr>
          <w:rFonts w:ascii="Consolas"/>
          <w:b w:val="false"/>
          <w:i w:val="false"/>
          <w:color w:val="000000"/>
          <w:sz w:val="20"/>
        </w:rPr>
        <w:t xml:space="preserve"> сәйкес тауарларды, жұмыстарды, көрсетілетін қызметтердi сатып алуды жүзеге асыратын мемлекеттiк органдар, мемлекеттiк мекемелер, сондай-ақ мемлекеттiк кәсiпорындар, дауыс беретін акцияларының (жарғылық капиталға қатысу үлестерінің) елу және одан да көп пайызы мемлекетке тиесiлi заңды тұлғалар және олармен үлестес заңды тұлғалар;</w:t>
      </w:r>
      <w:r>
        <w:br/>
      </w:r>
      <w:r>
        <w:rPr>
          <w:rFonts w:ascii="Consolas"/>
          <w:b w:val="false"/>
          <w:i w:val="false"/>
          <w:color w:val="000000"/>
          <w:sz w:val="20"/>
        </w:rPr>
        <w:t>
</w:t>
      </w:r>
      <w:r>
        <w:rPr>
          <w:rFonts w:ascii="Consolas"/>
          <w:b w:val="false"/>
          <w:i w:val="false"/>
          <w:color w:val="000000"/>
          <w:sz w:val="20"/>
        </w:rPr>
        <w:t>
      33) тауарлар – нәрселер (заттар), оның iшiнде жартылай фабрикаттар немесе қатты, сұйық немесе газ тәрiздес күйдегi шикiзат, электр және жылу энергиясы, шығармашылық зияткерлiк қызметтiң объектiленген нәтижелерi, сондай-ақ Қазақстан Республикасының заңдарына сәйкес сатып алу-сату мәмiлелерiн жасасуға болатын заттық құқықтар;</w:t>
      </w:r>
      <w:r>
        <w:br/>
      </w:r>
      <w:r>
        <w:rPr>
          <w:rFonts w:ascii="Consolas"/>
          <w:b w:val="false"/>
          <w:i w:val="false"/>
          <w:color w:val="000000"/>
          <w:sz w:val="20"/>
        </w:rPr>
        <w:t>
</w:t>
      </w:r>
      <w:r>
        <w:rPr>
          <w:rFonts w:ascii="Consolas"/>
          <w:b w:val="false"/>
          <w:i w:val="false"/>
          <w:color w:val="000000"/>
          <w:sz w:val="20"/>
        </w:rPr>
        <w:t>
      33-1) тауарларға, жұмыстарға, көрсетілетін қызметтерге бағалардың дерекқоры – мемлекеттік сатып алу веб-порталының бір бөлігі болып табылатын, мемлекеттік сатып алу қорытындылары бойынша тауарларға, жұмыстарға, көрсетілетін қызметтерге қалыптасқан ең төменгі, орташа және ең жоғарғы бағалар туралы мәліметтерді қамтитын ақпараттық кіші жүйе;</w:t>
      </w:r>
      <w:r>
        <w:br/>
      </w:r>
      <w:r>
        <w:rPr>
          <w:rFonts w:ascii="Consolas"/>
          <w:b w:val="false"/>
          <w:i w:val="false"/>
          <w:color w:val="000000"/>
          <w:sz w:val="20"/>
        </w:rPr>
        <w:t>
</w:t>
      </w:r>
      <w:r>
        <w:rPr>
          <w:rFonts w:ascii="Consolas"/>
          <w:b w:val="false"/>
          <w:i w:val="false"/>
          <w:color w:val="000000"/>
          <w:sz w:val="20"/>
        </w:rPr>
        <w:t>
      33-2) тауарлардың, жұмыстардың, көрсетілетін қызметтердің анықтамалығы (бұдан әрі – анықтамалық) – өзінің бірегей коды бар, мемлекеттік сатып алудың нысанасы болып табылатын тауарлардың, жұмыстардың, көрсетілетін қызметтердің жүйеленген тізбесі;</w:t>
      </w:r>
      <w:r>
        <w:br/>
      </w:r>
      <w:r>
        <w:rPr>
          <w:rFonts w:ascii="Consolas"/>
          <w:b w:val="false"/>
          <w:i w:val="false"/>
          <w:color w:val="000000"/>
          <w:sz w:val="20"/>
        </w:rPr>
        <w:t>
</w:t>
      </w:r>
      <w:r>
        <w:rPr>
          <w:rFonts w:ascii="Consolas"/>
          <w:b w:val="false"/>
          <w:i w:val="false"/>
          <w:color w:val="000000"/>
          <w:sz w:val="20"/>
        </w:rPr>
        <w:t>
      33-3) ұлттық режим – егер мұндай режимді ұсыну туралы талап Қазақстан Республикасы ратификациялаған халықаралық шарттарда белгіленсе, шетелде шығарылатын тауарлардың, жұмыстардың, қызметтердің және осындай тауарларды, жұмыстарды, қызметтерді ұсынатын әлеуетті өнім берушілердің отанымызда шығарылатын тауарлармен, жұмыстармен, қызметтермен және осындай тауарларды, жұмыстарды, қызметтерді ұсынатын әлеуетті өнім берушілермен тең шарттарда мемлекеттік сатып алуға қатысуға рұқсат беруді көздейтін режим;</w:t>
      </w:r>
      <w:r>
        <w:br/>
      </w:r>
      <w:r>
        <w:rPr>
          <w:rFonts w:ascii="Consolas"/>
          <w:b w:val="false"/>
          <w:i w:val="false"/>
          <w:color w:val="000000"/>
          <w:sz w:val="20"/>
        </w:rPr>
        <w:t>
</w:t>
      </w:r>
      <w:r>
        <w:rPr>
          <w:rFonts w:ascii="Consolas"/>
          <w:b w:val="false"/>
          <w:i w:val="false"/>
          <w:color w:val="000000"/>
          <w:sz w:val="20"/>
        </w:rPr>
        <w:t>
      34) ұсыну – Қазақстан Республикасының мемлекеттiк сатып алу туралы заңнамасының анықталған бұзушылықтарын және (немесе) оларға ықпал ететiн себептер мен жағдайларды жою, сондай-ақ осы бұзушылықтарға жол берген тұлғаларға Қазақстан Республикасының заңдарында көзделген жауаптылық шараларын қолдану үшiн бақылау объектiлерiне жiберiлетiн уәкiлеттi органның, мемлекеттiк қаржылық бақылау органының орындауға мiндеттi актiсi;</w:t>
      </w:r>
      <w:r>
        <w:br/>
      </w:r>
      <w:r>
        <w:rPr>
          <w:rFonts w:ascii="Consolas"/>
          <w:b w:val="false"/>
          <w:i w:val="false"/>
          <w:color w:val="000000"/>
          <w:sz w:val="20"/>
        </w:rPr>
        <w:t>
</w:t>
      </w:r>
      <w:r>
        <w:rPr>
          <w:rFonts w:ascii="Consolas"/>
          <w:b w:val="false"/>
          <w:i w:val="false"/>
          <w:color w:val="000000"/>
          <w:sz w:val="20"/>
        </w:rPr>
        <w:t>
      34-1) үздік техникалық ерекшелік – өз сипаттамалары бойынша тапсырыс беруші мәлімдеген техникалық және сапалық сипаттамалардан асып түсетін, тапсырыс беруші үшін қажетті сатып алынатын тауарлардың (қызметтердің) сипатын қамтитын техникалық ерекшелік;</w:t>
      </w:r>
      <w:r>
        <w:br/>
      </w:r>
      <w:r>
        <w:rPr>
          <w:rFonts w:ascii="Consolas"/>
          <w:b w:val="false"/>
          <w:i w:val="false"/>
          <w:color w:val="000000"/>
          <w:sz w:val="20"/>
        </w:rPr>
        <w:t>
</w:t>
      </w:r>
      <w:r>
        <w:rPr>
          <w:rFonts w:ascii="Consolas"/>
          <w:b w:val="false"/>
          <w:i w:val="false"/>
          <w:color w:val="000000"/>
          <w:sz w:val="20"/>
        </w:rPr>
        <w:t>
      35) шартты баға – конкурсқа қатысушының конкурстық баға ұсынысына конкурстық құжаттамада көзделген критерийлердiң салыстырмалы мәнiн қолдануды ескере отырып есептелген және конкурстың жеңiмпазын айқындау мақсатында конкурстық баға ұсыныстарын бағалау және салыстыру кезiнде ғана пайдаланылатын баға;</w:t>
      </w:r>
      <w:r>
        <w:br/>
      </w:r>
      <w:r>
        <w:rPr>
          <w:rFonts w:ascii="Consolas"/>
          <w:b w:val="false"/>
          <w:i w:val="false"/>
          <w:color w:val="000000"/>
          <w:sz w:val="20"/>
        </w:rPr>
        <w:t>
</w:t>
      </w:r>
      <w:r>
        <w:rPr>
          <w:rFonts w:ascii="Consolas"/>
          <w:b w:val="false"/>
          <w:i w:val="false"/>
          <w:color w:val="000000"/>
          <w:sz w:val="20"/>
        </w:rPr>
        <w:t>
      36) электрондық аукцион (бұдан әрі – аукцион) – тапсырыс беруші сатып алатын тауарлар, жұмыстар, көрсетілетін қызметтер аукциондық құжаттамаға сәйкес келетін және оларға баға төмендетілген кезде айқындалған ең төмен бағаны ұсынған әлеуетті өнім беруші біліктілік талаптарына сәйкес келетін кездегі электрондық мемлекеттік сатып алу тәсілі;</w:t>
      </w:r>
      <w:r>
        <w:br/>
      </w:r>
      <w:r>
        <w:rPr>
          <w:rFonts w:ascii="Consolas"/>
          <w:b w:val="false"/>
          <w:i w:val="false"/>
          <w:color w:val="000000"/>
          <w:sz w:val="20"/>
        </w:rPr>
        <w:t>
</w:t>
      </w:r>
      <w:r>
        <w:rPr>
          <w:rFonts w:ascii="Consolas"/>
          <w:b w:val="false"/>
          <w:i w:val="false"/>
          <w:color w:val="000000"/>
          <w:sz w:val="20"/>
        </w:rPr>
        <w:t>
      37) электрондық құжат – өзіндегі ақпарат электрондық-цифрлық нысанда берiлген және электрондық цифрлық қолтаңба арқылы куәландырылған құжат;</w:t>
      </w:r>
      <w:r>
        <w:br/>
      </w:r>
      <w:r>
        <w:rPr>
          <w:rFonts w:ascii="Consolas"/>
          <w:b w:val="false"/>
          <w:i w:val="false"/>
          <w:color w:val="000000"/>
          <w:sz w:val="20"/>
        </w:rPr>
        <w:t>
</w:t>
      </w:r>
      <w:r>
        <w:rPr>
          <w:rFonts w:ascii="Consolas"/>
          <w:b w:val="false"/>
          <w:i w:val="false"/>
          <w:color w:val="000000"/>
          <w:sz w:val="20"/>
        </w:rPr>
        <w:t>
      38) электрондық мемлекеттiк сатып алу – ақпараттық жүйелер мен электрондық ақпараттық ресурстарды пайдалана отырып жүзеге асырылатын мемлекеттік сатып алу;</w:t>
      </w:r>
      <w:r>
        <w:br/>
      </w:r>
      <w:r>
        <w:rPr>
          <w:rFonts w:ascii="Consolas"/>
          <w:b w:val="false"/>
          <w:i w:val="false"/>
          <w:color w:val="000000"/>
          <w:sz w:val="20"/>
        </w:rPr>
        <w:t>
</w:t>
      </w:r>
      <w:r>
        <w:rPr>
          <w:rFonts w:ascii="Consolas"/>
          <w:b w:val="false"/>
          <w:i w:val="false"/>
          <w:color w:val="000000"/>
          <w:sz w:val="20"/>
        </w:rPr>
        <w:t>
      39) электрондық мемлекеттiк сатып алу саласындағы </w:t>
      </w:r>
      <w:r>
        <w:rPr>
          <w:rFonts w:ascii="Consolas"/>
          <w:b w:val="false"/>
          <w:i w:val="false"/>
          <w:color w:val="000000"/>
          <w:sz w:val="20"/>
        </w:rPr>
        <w:t>бірыңғай оператор</w:t>
      </w:r>
      <w:r>
        <w:rPr>
          <w:rFonts w:ascii="Consolas"/>
          <w:b w:val="false"/>
          <w:i w:val="false"/>
          <w:color w:val="000000"/>
          <w:sz w:val="20"/>
        </w:rPr>
        <w:t xml:space="preserve"> - Қазақстан Республикасы Үкiметiнiң шешiмi бойынша құрылатын, акциялардың (жарғылық капиталға қатысу үлестерінің) жалғыз меншiк иесi мемлекет немесе ұлттық холдинг болып табылатын, электрондық мемлекеттiк сатып алу саласында бірыңғай техникалық саясатты iске асыруды жүзеге асыратын заңды тұлға.</w:t>
      </w:r>
      <w:r>
        <w:br/>
      </w:r>
      <w:r>
        <w:rPr>
          <w:rFonts w:ascii="Consolas"/>
          <w:b w:val="false"/>
          <w:i w:val="false"/>
          <w:color w:val="000000"/>
          <w:sz w:val="20"/>
        </w:rPr>
        <w:t>
      </w:t>
      </w:r>
      <w:r>
        <w:rPr>
          <w:rFonts w:ascii="Consolas"/>
          <w:b w:val="false"/>
          <w:i w:val="false"/>
          <w:color w:val="ff0000"/>
          <w:sz w:val="20"/>
        </w:rPr>
        <w:t xml:space="preserve">Ескерту. 1-бап жаңа редакцияда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 өзгерістер енгізілді - ҚР 2012.07.05 </w:t>
      </w:r>
      <w:r>
        <w:rPr>
          <w:rFonts w:ascii="Consolas"/>
          <w:b w:val="false"/>
          <w:i w:val="false"/>
          <w:color w:val="000000"/>
          <w:sz w:val="20"/>
        </w:rPr>
        <w:t>№ 30-V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29.09.2014 </w:t>
      </w:r>
      <w:r>
        <w:rPr>
          <w:rFonts w:ascii="Consolas"/>
          <w:b w:val="false"/>
          <w:i w:val="false"/>
          <w:color w:val="000000"/>
          <w:sz w:val="20"/>
        </w:rPr>
        <w:t>N 239-V</w:t>
      </w:r>
      <w:r>
        <w:rPr>
          <w:rFonts w:ascii="Consolas"/>
          <w:b w:val="false"/>
          <w:i w:val="false"/>
          <w:color w:val="ff0000"/>
          <w:sz w:val="20"/>
        </w:rPr>
        <w:t xml:space="preserve"> (алғашқы ресми жарияланған күнінен кейiн күнтiзбелiк он күн өткен соң қолданысқа енгiзiледi) Заңдарымен.</w:t>
      </w:r>
    </w:p>
    <w:bookmarkEnd w:id="2"/>
    <w:bookmarkStart w:name="z4" w:id="3"/>
    <w:p>
      <w:pPr>
        <w:spacing w:after="0"/>
        <w:ind w:left="0"/>
        <w:jc w:val="left"/>
      </w:pPr>
      <w:r>
        <w:rPr>
          <w:rFonts w:ascii="Consolas"/>
          <w:b w:val="false"/>
          <w:i w:val="false"/>
          <w:color w:val="000000"/>
          <w:sz w:val="20"/>
        </w:rPr>
        <w:t>
</w:t>
      </w:r>
      <w:r>
        <w:rPr>
          <w:rFonts w:ascii="Consolas"/>
          <w:b/>
          <w:i w:val="false"/>
          <w:color w:val="000000"/>
          <w:sz w:val="20"/>
        </w:rPr>
        <w:t xml:space="preserve">      2-бап. Қазақстан Республикасының мемлекеттік </w:t>
      </w:r>
      <w:r>
        <w:br/>
      </w:r>
      <w:r>
        <w:rPr>
          <w:rFonts w:ascii="Consolas"/>
          <w:b w:val="false"/>
          <w:i w:val="false"/>
          <w:color w:val="000000"/>
          <w:sz w:val="20"/>
        </w:rPr>
        <w:t>
</w:t>
      </w:r>
      <w:r>
        <w:rPr>
          <w:rFonts w:ascii="Consolas"/>
          <w:b/>
          <w:i w:val="false"/>
          <w:color w:val="000000"/>
          <w:sz w:val="20"/>
        </w:rPr>
        <w:t xml:space="preserve">             сатып алу туралы заңнамасы </w:t>
      </w:r>
    </w:p>
    <w:bookmarkEnd w:id="3"/>
    <w:bookmarkStart w:name="z85" w:id="4"/>
    <w:p>
      <w:pPr>
        <w:spacing w:after="0"/>
        <w:ind w:left="0"/>
        <w:jc w:val="left"/>
      </w:pPr>
      <w:r>
        <w:rPr>
          <w:rFonts w:ascii="Consolas"/>
          <w:b w:val="false"/>
          <w:i w:val="false"/>
          <w:color w:val="000000"/>
          <w:sz w:val="20"/>
        </w:rPr>
        <w:t>      1. Қазақстан Республикасының мемлекеттік сатып алу туралы заңнамасы Қазақстан Республикасының </w:t>
      </w:r>
      <w:r>
        <w:rPr>
          <w:rFonts w:ascii="Consolas"/>
          <w:b w:val="false"/>
          <w:i w:val="false"/>
          <w:color w:val="000000"/>
          <w:sz w:val="20"/>
        </w:rPr>
        <w:t>Конституциясына</w:t>
      </w:r>
      <w:r>
        <w:rPr>
          <w:rFonts w:ascii="Consolas"/>
          <w:b w:val="false"/>
          <w:i w:val="false"/>
          <w:color w:val="000000"/>
          <w:sz w:val="20"/>
        </w:rPr>
        <w:t xml:space="preserve"> негізделеді және Қазақстан Республикасы </w:t>
      </w:r>
      <w:r>
        <w:rPr>
          <w:rFonts w:ascii="Consolas"/>
          <w:b w:val="false"/>
          <w:i w:val="false"/>
          <w:color w:val="000000"/>
          <w:sz w:val="20"/>
        </w:rPr>
        <w:t>Азаматтық кодексінің</w:t>
      </w:r>
      <w:r>
        <w:rPr>
          <w:rFonts w:ascii="Consolas"/>
          <w:b w:val="false"/>
          <w:i w:val="false"/>
          <w:color w:val="000000"/>
          <w:sz w:val="20"/>
        </w:rPr>
        <w:t xml:space="preserve"> нормаларынан, осы Заңнан және Қазақстан Республикасының өзге де </w:t>
      </w:r>
      <w:r>
        <w:rPr>
          <w:rFonts w:ascii="Consolas"/>
          <w:b w:val="false"/>
          <w:i w:val="false"/>
          <w:color w:val="000000"/>
          <w:sz w:val="20"/>
        </w:rPr>
        <w:t>нормативтік</w:t>
      </w:r>
      <w:r>
        <w:rPr>
          <w:rFonts w:ascii="Consolas"/>
          <w:b w:val="false"/>
          <w:i w:val="false"/>
          <w:color w:val="000000"/>
          <w:sz w:val="20"/>
        </w:rPr>
        <w:t> </w:t>
      </w:r>
      <w:r>
        <w:rPr>
          <w:rFonts w:ascii="Consolas"/>
          <w:b w:val="false"/>
          <w:i w:val="false"/>
          <w:color w:val="000000"/>
          <w:sz w:val="20"/>
        </w:rPr>
        <w:t>құқықтық</w:t>
      </w:r>
      <w:r>
        <w:rPr>
          <w:rFonts w:ascii="Consolas"/>
          <w:b w:val="false"/>
          <w:i w:val="false"/>
          <w:color w:val="000000"/>
          <w:sz w:val="20"/>
        </w:rPr>
        <w:t> </w:t>
      </w:r>
      <w:r>
        <w:rPr>
          <w:rFonts w:ascii="Consolas"/>
          <w:b w:val="false"/>
          <w:i w:val="false"/>
          <w:color w:val="000000"/>
          <w:sz w:val="20"/>
        </w:rPr>
        <w:t>актілерінен</w:t>
      </w:r>
      <w:r>
        <w:rPr>
          <w:rFonts w:ascii="Consolas"/>
          <w:b w:val="false"/>
          <w:i w:val="false"/>
          <w:color w:val="000000"/>
          <w:sz w:val="20"/>
        </w:rPr>
        <w:t xml:space="preserve"> тұрады.</w:t>
      </w:r>
      <w:r>
        <w:br/>
      </w:r>
      <w:r>
        <w:rPr>
          <w:rFonts w:ascii="Consolas"/>
          <w:b w:val="false"/>
          <w:i w:val="false"/>
          <w:color w:val="000000"/>
          <w:sz w:val="20"/>
        </w:rPr>
        <w:t>
</w:t>
      </w:r>
      <w:r>
        <w:rPr>
          <w:rFonts w:ascii="Consolas"/>
          <w:b w:val="false"/>
          <w:i w:val="false"/>
          <w:color w:val="000000"/>
          <w:sz w:val="20"/>
        </w:rPr>
        <w:t xml:space="preserve">
      2. Егер Қазақстан Республикасы ратификациялаған халықаралық шартта осы Заңда көзделгеннен өзгеше ережелер белгіленсе, онда халықаралық шарттың ережелері қолданылады. </w:t>
      </w:r>
    </w:p>
    <w:bookmarkEnd w:id="4"/>
    <w:bookmarkStart w:name="z5" w:id="5"/>
    <w:p>
      <w:pPr>
        <w:spacing w:after="0"/>
        <w:ind w:left="0"/>
        <w:jc w:val="left"/>
      </w:pPr>
      <w:r>
        <w:rPr>
          <w:rFonts w:ascii="Consolas"/>
          <w:b w:val="false"/>
          <w:i w:val="false"/>
          <w:color w:val="000000"/>
          <w:sz w:val="20"/>
        </w:rPr>
        <w:t>
      </w:t>
      </w:r>
      <w:r>
        <w:rPr>
          <w:rFonts w:ascii="Consolas"/>
          <w:b/>
          <w:i w:val="false"/>
          <w:color w:val="000000"/>
          <w:sz w:val="20"/>
        </w:rPr>
        <w:t>3-бап. Мемлекеттік сатып алуды құқықтық реттеу</w:t>
      </w:r>
      <w:r>
        <w:br/>
      </w:r>
      <w:r>
        <w:rPr>
          <w:rFonts w:ascii="Consolas"/>
          <w:b w:val="false"/>
          <w:i w:val="false"/>
          <w:color w:val="000000"/>
          <w:sz w:val="20"/>
        </w:rPr>
        <w:t>
              </w:t>
      </w:r>
      <w:r>
        <w:rPr>
          <w:rFonts w:ascii="Consolas"/>
          <w:b/>
          <w:i w:val="false"/>
          <w:color w:val="000000"/>
          <w:sz w:val="20"/>
        </w:rPr>
        <w:t xml:space="preserve">қағидаттары </w:t>
      </w:r>
    </w:p>
    <w:bookmarkEnd w:id="5"/>
    <w:bookmarkStart w:name="z86" w:id="6"/>
    <w:p>
      <w:pPr>
        <w:spacing w:after="0"/>
        <w:ind w:left="0"/>
        <w:jc w:val="left"/>
      </w:pPr>
      <w:r>
        <w:rPr>
          <w:rFonts w:ascii="Consolas"/>
          <w:b w:val="false"/>
          <w:i w:val="false"/>
          <w:color w:val="000000"/>
          <w:sz w:val="20"/>
        </w:rPr>
        <w:t>      Қазақстан Республикасының мемлекеттік сатып алу туралы заңнамасы:</w:t>
      </w:r>
      <w:r>
        <w:br/>
      </w:r>
      <w:r>
        <w:rPr>
          <w:rFonts w:ascii="Consolas"/>
          <w:b w:val="false"/>
          <w:i w:val="false"/>
          <w:color w:val="000000"/>
          <w:sz w:val="20"/>
        </w:rPr>
        <w:t xml:space="preserve">
      1) мемлекеттік сатып алу үшін пайдаланылатын ақшаны оңтайлы және тиімді жұмсау; </w:t>
      </w:r>
      <w:r>
        <w:br/>
      </w:r>
      <w:r>
        <w:rPr>
          <w:rFonts w:ascii="Consolas"/>
          <w:b w:val="false"/>
          <w:i w:val="false"/>
          <w:color w:val="000000"/>
          <w:sz w:val="20"/>
        </w:rPr>
        <w:t>
</w:t>
      </w:r>
      <w:r>
        <w:rPr>
          <w:rFonts w:ascii="Consolas"/>
          <w:b w:val="false"/>
          <w:i w:val="false"/>
          <w:color w:val="000000"/>
          <w:sz w:val="20"/>
        </w:rPr>
        <w:t xml:space="preserve">
      2) осы Заңда көзделген жағдайларды қоспағанда, әлеуетті өнім берушілерге мемлекеттік сатып алуды өткізу рәсіміне қатысу үшін теңдей мүмкіндік беру; </w:t>
      </w:r>
      <w:r>
        <w:br/>
      </w:r>
      <w:r>
        <w:rPr>
          <w:rFonts w:ascii="Consolas"/>
          <w:b w:val="false"/>
          <w:i w:val="false"/>
          <w:color w:val="000000"/>
          <w:sz w:val="20"/>
        </w:rPr>
        <w:t>
</w:t>
      </w:r>
      <w:r>
        <w:rPr>
          <w:rFonts w:ascii="Consolas"/>
          <w:b w:val="false"/>
          <w:i w:val="false"/>
          <w:color w:val="000000"/>
          <w:sz w:val="20"/>
        </w:rPr>
        <w:t xml:space="preserve">
      3) әлеуетті өнім берушілер арасындағы адал бәсекелестік; </w:t>
      </w:r>
      <w:r>
        <w:br/>
      </w:r>
      <w:r>
        <w:rPr>
          <w:rFonts w:ascii="Consolas"/>
          <w:b w:val="false"/>
          <w:i w:val="false"/>
          <w:color w:val="000000"/>
          <w:sz w:val="20"/>
        </w:rPr>
        <w:t>
</w:t>
      </w:r>
      <w:r>
        <w:rPr>
          <w:rFonts w:ascii="Consolas"/>
          <w:b w:val="false"/>
          <w:i w:val="false"/>
          <w:color w:val="000000"/>
          <w:sz w:val="20"/>
        </w:rPr>
        <w:t xml:space="preserve">
      4) мемлекеттік сатып алу процесінің жариялылығы мен ашықтығы; </w:t>
      </w:r>
      <w:r>
        <w:br/>
      </w:r>
      <w:r>
        <w:rPr>
          <w:rFonts w:ascii="Consolas"/>
          <w:b w:val="false"/>
          <w:i w:val="false"/>
          <w:color w:val="000000"/>
          <w:sz w:val="20"/>
        </w:rPr>
        <w:t>
      5) отандық тауар өндірушілерге, жұмыстар мен көрсетілетін қызметтерді берушілерге қолдау көрсету қағидаттарына негізделеді.</w:t>
      </w:r>
      <w:r>
        <w:br/>
      </w:r>
      <w:r>
        <w:rPr>
          <w:rFonts w:ascii="Consolas"/>
          <w:b w:val="false"/>
          <w:i w:val="false"/>
          <w:color w:val="000000"/>
          <w:sz w:val="20"/>
        </w:rPr>
        <w:t>
      </w:t>
      </w:r>
      <w:r>
        <w:rPr>
          <w:rFonts w:ascii="Consolas"/>
          <w:b w:val="false"/>
          <w:i w:val="false"/>
          <w:color w:val="ff0000"/>
          <w:sz w:val="20"/>
        </w:rPr>
        <w:t xml:space="preserve">Ескерту. 3-бапқа өзгерістер енгізілді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Заңдарымен.</w:t>
      </w:r>
    </w:p>
    <w:bookmarkEnd w:id="6"/>
    <w:bookmarkStart w:name="z6" w:id="7"/>
    <w:p>
      <w:pPr>
        <w:spacing w:after="0"/>
        <w:ind w:left="0"/>
        <w:jc w:val="left"/>
      </w:pPr>
      <w:r>
        <w:rPr>
          <w:rFonts w:ascii="Consolas"/>
          <w:b w:val="false"/>
          <w:i w:val="false"/>
          <w:color w:val="000000"/>
          <w:sz w:val="20"/>
        </w:rPr>
        <w:t>
      </w:t>
      </w:r>
      <w:r>
        <w:rPr>
          <w:rFonts w:ascii="Consolas"/>
          <w:b/>
          <w:i w:val="false"/>
          <w:color w:val="000000"/>
          <w:sz w:val="20"/>
        </w:rPr>
        <w:t xml:space="preserve">4-бап. Осы Заңның өнім берушіні таңдауды және онымен </w:t>
      </w:r>
      <w:r>
        <w:br/>
      </w:r>
      <w:r>
        <w:rPr>
          <w:rFonts w:ascii="Consolas"/>
          <w:b w:val="false"/>
          <w:i w:val="false"/>
          <w:color w:val="000000"/>
          <w:sz w:val="20"/>
        </w:rPr>
        <w:t>
              </w:t>
      </w:r>
      <w:r>
        <w:rPr>
          <w:rFonts w:ascii="Consolas"/>
          <w:b/>
          <w:i w:val="false"/>
          <w:color w:val="000000"/>
          <w:sz w:val="20"/>
        </w:rPr>
        <w:t xml:space="preserve">мемлекеттік сатып алу туралы шарт жасасуды </w:t>
      </w:r>
      <w:r>
        <w:br/>
      </w:r>
      <w:r>
        <w:rPr>
          <w:rFonts w:ascii="Consolas"/>
          <w:b w:val="false"/>
          <w:i w:val="false"/>
          <w:color w:val="000000"/>
          <w:sz w:val="20"/>
        </w:rPr>
        <w:t>
              </w:t>
      </w:r>
      <w:r>
        <w:rPr>
          <w:rFonts w:ascii="Consolas"/>
          <w:b/>
          <w:i w:val="false"/>
          <w:color w:val="000000"/>
          <w:sz w:val="20"/>
        </w:rPr>
        <w:t xml:space="preserve">регламенттейтін нормаларын қолданбай жүзеге </w:t>
      </w:r>
      <w:r>
        <w:br/>
      </w:r>
      <w:r>
        <w:rPr>
          <w:rFonts w:ascii="Consolas"/>
          <w:b w:val="false"/>
          <w:i w:val="false"/>
          <w:color w:val="000000"/>
          <w:sz w:val="20"/>
        </w:rPr>
        <w:t>
              </w:t>
      </w:r>
      <w:r>
        <w:rPr>
          <w:rFonts w:ascii="Consolas"/>
          <w:b/>
          <w:i w:val="false"/>
          <w:color w:val="000000"/>
          <w:sz w:val="20"/>
        </w:rPr>
        <w:t xml:space="preserve">асырылатын мемлекеттік сатып алу </w:t>
      </w:r>
    </w:p>
    <w:bookmarkEnd w:id="7"/>
    <w:bookmarkStart w:name="z90" w:id="8"/>
    <w:p>
      <w:pPr>
        <w:spacing w:after="0"/>
        <w:ind w:left="0"/>
        <w:jc w:val="left"/>
      </w:pPr>
      <w:r>
        <w:rPr>
          <w:rFonts w:ascii="Consolas"/>
          <w:b w:val="false"/>
          <w:i w:val="false"/>
          <w:color w:val="000000"/>
          <w:sz w:val="20"/>
        </w:rPr>
        <w:t xml:space="preserve">      1. Осы Заңның өнім берушіні таңдауды және онымен мемлекеттік сатып алу туралы шарт жасасуды регламенттейтін нормалары қолданылмай мемлекеттік сатып алу мынадай жағдайларда жүзеге асырылады: </w:t>
      </w:r>
      <w:r>
        <w:br/>
      </w:r>
      <w:r>
        <w:rPr>
          <w:rFonts w:ascii="Consolas"/>
          <w:b w:val="false"/>
          <w:i w:val="false"/>
          <w:color w:val="000000"/>
          <w:sz w:val="20"/>
        </w:rPr>
        <w:t>
      1) егер мемлекеттік сатып алудың жылдық жоспарында көзделген жалпы жылдық сома тиісті қаржы жылына республикалық бюджет туралы </w:t>
      </w:r>
      <w:r>
        <w:rPr>
          <w:rFonts w:ascii="Consolas"/>
          <w:b w:val="false"/>
          <w:i w:val="false"/>
          <w:color w:val="000000"/>
          <w:sz w:val="20"/>
        </w:rPr>
        <w:t>заңмен</w:t>
      </w:r>
      <w:r>
        <w:rPr>
          <w:rFonts w:ascii="Consolas"/>
          <w:b w:val="false"/>
          <w:i w:val="false"/>
          <w:color w:val="000000"/>
          <w:sz w:val="20"/>
        </w:rPr>
        <w:t xml:space="preserve"> белгіленген айлық есептік көрсеткіштің екі мың еселенген мөлшерінен аспайтын болса, тауарларды, жұмыстарды, көрсетілетін қызметтерді сатып алу;</w:t>
      </w:r>
      <w:r>
        <w:br/>
      </w:r>
      <w:r>
        <w:rPr>
          <w:rFonts w:ascii="Consolas"/>
          <w:b w:val="false"/>
          <w:i w:val="false"/>
          <w:color w:val="000000"/>
          <w:sz w:val="20"/>
        </w:rPr>
        <w:t>
</w:t>
      </w:r>
      <w:r>
        <w:rPr>
          <w:rFonts w:ascii="Consolas"/>
          <w:b w:val="false"/>
          <w:i w:val="false"/>
          <w:color w:val="000000"/>
          <w:sz w:val="20"/>
        </w:rPr>
        <w:t>
      2) Қазақстан Республикасының </w:t>
      </w:r>
      <w:r>
        <w:rPr>
          <w:rFonts w:ascii="Consolas"/>
          <w:b w:val="false"/>
          <w:i w:val="false"/>
          <w:color w:val="000000"/>
          <w:sz w:val="20"/>
        </w:rPr>
        <w:t>заңнамасында</w:t>
      </w:r>
      <w:r>
        <w:rPr>
          <w:rFonts w:ascii="Consolas"/>
          <w:b w:val="false"/>
          <w:i w:val="false"/>
          <w:color w:val="000000"/>
          <w:sz w:val="20"/>
        </w:rPr>
        <w:t xml:space="preserve"> белгіленген бағалар, тарифтер, алымдар және төлемдер бойынша тауарларды, жұмыстарды, көрсетілетін қызметтерді сатып алу; </w:t>
      </w:r>
      <w:r>
        <w:br/>
      </w:r>
      <w:r>
        <w:rPr>
          <w:rFonts w:ascii="Consolas"/>
          <w:b w:val="false"/>
          <w:i w:val="false"/>
          <w:color w:val="000000"/>
          <w:sz w:val="20"/>
        </w:rPr>
        <w:t>
</w:t>
      </w:r>
      <w:r>
        <w:rPr>
          <w:rFonts w:ascii="Consolas"/>
          <w:b w:val="false"/>
          <w:i w:val="false"/>
          <w:color w:val="000000"/>
          <w:sz w:val="20"/>
        </w:rPr>
        <w:t>
      3) жедел-іздестіру қызметін, сондай-ақ Қазақстан Республикасының </w:t>
      </w:r>
      <w:r>
        <w:rPr>
          <w:rFonts w:ascii="Consolas"/>
          <w:b w:val="false"/>
          <w:i w:val="false"/>
          <w:color w:val="000000"/>
          <w:sz w:val="20"/>
        </w:rPr>
        <w:t>заңнамасына</w:t>
      </w:r>
      <w:r>
        <w:rPr>
          <w:rFonts w:ascii="Consolas"/>
          <w:b w:val="false"/>
          <w:i w:val="false"/>
          <w:color w:val="000000"/>
          <w:sz w:val="20"/>
        </w:rPr>
        <w:t xml:space="preserve"> сәйкес тергеу іс-қимылдарын жүзеге асыруға уәкілетті органдардың оларды жүзеге асыру үшін: </w:t>
      </w:r>
      <w:r>
        <w:br/>
      </w:r>
      <w:r>
        <w:rPr>
          <w:rFonts w:ascii="Consolas"/>
          <w:b w:val="false"/>
          <w:i w:val="false"/>
          <w:color w:val="000000"/>
          <w:sz w:val="20"/>
        </w:rPr>
        <w:t>
</w:t>
      </w:r>
      <w:r>
        <w:rPr>
          <w:rFonts w:ascii="Consolas"/>
          <w:b w:val="false"/>
          <w:i w:val="false"/>
          <w:color w:val="000000"/>
          <w:sz w:val="20"/>
        </w:rPr>
        <w:t xml:space="preserve">
      жедел-іздестіру қызметін жүзеге асыратын органдарға құпия түрде жәрдем көрсетуге келісім берген адамдар көрсететін қызметтерді; </w:t>
      </w:r>
      <w:r>
        <w:br/>
      </w:r>
      <w:r>
        <w:rPr>
          <w:rFonts w:ascii="Consolas"/>
          <w:b w:val="false"/>
          <w:i w:val="false"/>
          <w:color w:val="000000"/>
          <w:sz w:val="20"/>
        </w:rPr>
        <w:t>
</w:t>
      </w:r>
      <w:r>
        <w:rPr>
          <w:rFonts w:ascii="Consolas"/>
          <w:b w:val="false"/>
          <w:i w:val="false"/>
          <w:color w:val="000000"/>
          <w:sz w:val="20"/>
        </w:rPr>
        <w:t xml:space="preserve">
      қызметтік үй-жайларды, көліктік және өзге де техникалық құралдарды, мүлікті; </w:t>
      </w:r>
      <w:r>
        <w:br/>
      </w:r>
      <w:r>
        <w:rPr>
          <w:rFonts w:ascii="Consolas"/>
          <w:b w:val="false"/>
          <w:i w:val="false"/>
          <w:color w:val="000000"/>
          <w:sz w:val="20"/>
        </w:rPr>
        <w:t>
</w:t>
      </w:r>
      <w:r>
        <w:rPr>
          <w:rFonts w:ascii="Consolas"/>
          <w:b w:val="false"/>
          <w:i w:val="false"/>
          <w:color w:val="000000"/>
          <w:sz w:val="20"/>
        </w:rPr>
        <w:t xml:space="preserve">
      жасырын ұйымдар құру үшін тауарларды, жұмыстарды, көрсетілетін қызметтерді; </w:t>
      </w:r>
      <w:r>
        <w:br/>
      </w:r>
      <w:r>
        <w:rPr>
          <w:rFonts w:ascii="Consolas"/>
          <w:b w:val="false"/>
          <w:i w:val="false"/>
          <w:color w:val="000000"/>
          <w:sz w:val="20"/>
        </w:rPr>
        <w:t>
</w:t>
      </w:r>
      <w:r>
        <w:rPr>
          <w:rFonts w:ascii="Consolas"/>
          <w:b w:val="false"/>
          <w:i w:val="false"/>
          <w:color w:val="000000"/>
          <w:sz w:val="20"/>
        </w:rPr>
        <w:t xml:space="preserve">
      қажетті ғылыми-техникалық немесе өзге де арнайы білімі бар лауазымды адамдар мен мамандар көрсететін қызметтерді сатып алу; </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000000"/>
          <w:sz w:val="20"/>
        </w:rPr>
        <w:t>табиғат пайдалану құқығын</w:t>
      </w:r>
      <w:r>
        <w:rPr>
          <w:rFonts w:ascii="Consolas"/>
          <w:b w:val="false"/>
          <w:i w:val="false"/>
          <w:color w:val="000000"/>
          <w:sz w:val="20"/>
        </w:rPr>
        <w:t xml:space="preserve"> сатып алу; </w:t>
      </w:r>
      <w:r>
        <w:br/>
      </w:r>
      <w:r>
        <w:rPr>
          <w:rFonts w:ascii="Consolas"/>
          <w:b w:val="false"/>
          <w:i w:val="false"/>
          <w:color w:val="000000"/>
          <w:sz w:val="20"/>
        </w:rPr>
        <w:t>
</w:t>
      </w:r>
      <w:r>
        <w:rPr>
          <w:rFonts w:ascii="Consolas"/>
          <w:b w:val="false"/>
          <w:i w:val="false"/>
          <w:color w:val="000000"/>
          <w:sz w:val="20"/>
        </w:rPr>
        <w:t>
      5) стратегиялық маңызы бар өндірістер үшін шикізат ресурсы болып табылатын, Қазақстан Республикасының аумағында өндірілмейтін және уәкілетті орган бекіткен тауарлар тізбесі бойынша шетелден сатып алынатын тауарларды сатып алу;</w:t>
      </w:r>
      <w:r>
        <w:br/>
      </w:r>
      <w:r>
        <w:rPr>
          <w:rFonts w:ascii="Consolas"/>
          <w:b w:val="false"/>
          <w:i w:val="false"/>
          <w:color w:val="000000"/>
          <w:sz w:val="20"/>
        </w:rPr>
        <w:t>
</w:t>
      </w:r>
      <w:r>
        <w:rPr>
          <w:rFonts w:ascii="Consolas"/>
          <w:b w:val="false"/>
          <w:i w:val="false"/>
          <w:color w:val="000000"/>
          <w:sz w:val="20"/>
        </w:rPr>
        <w:t>
      6) мемлекеттік кәсіпорындардың, дауыс беретін акцияларының (жарғылық капиталға қатысу үлестерінің) елу және одан көп пайызы мемлекетке тиесілі заңды тұлғалардың және олармен үлестес заңды тұлғалардың тауарларды кейіннен өңдеу мақсатында уәкілетті орган </w:t>
      </w:r>
      <w:r>
        <w:rPr>
          <w:rFonts w:ascii="Consolas"/>
          <w:b w:val="false"/>
          <w:i w:val="false"/>
          <w:color w:val="000000"/>
          <w:sz w:val="20"/>
        </w:rPr>
        <w:t>бекіткен</w:t>
      </w:r>
      <w:r>
        <w:rPr>
          <w:rFonts w:ascii="Consolas"/>
          <w:b w:val="false"/>
          <w:i w:val="false"/>
          <w:color w:val="000000"/>
          <w:sz w:val="20"/>
        </w:rPr>
        <w:t xml:space="preserve"> тізбе бойынша сатып алуы;</w:t>
      </w:r>
      <w:r>
        <w:br/>
      </w:r>
      <w:r>
        <w:rPr>
          <w:rFonts w:ascii="Consolas"/>
          <w:b w:val="false"/>
          <w:i w:val="false"/>
          <w:color w:val="000000"/>
          <w:sz w:val="20"/>
        </w:rPr>
        <w:t>
</w:t>
      </w:r>
      <w:r>
        <w:rPr>
          <w:rFonts w:ascii="Consolas"/>
          <w:b w:val="false"/>
          <w:i w:val="false"/>
          <w:color w:val="000000"/>
          <w:sz w:val="20"/>
        </w:rPr>
        <w:t>
      7) </w:t>
      </w:r>
      <w:r>
        <w:rPr>
          <w:rFonts w:ascii="Consolas"/>
          <w:b w:val="false"/>
          <w:i w:val="false"/>
          <w:color w:val="000000"/>
          <w:sz w:val="20"/>
        </w:rPr>
        <w:t>өкілдік ету шығыстарына</w:t>
      </w:r>
      <w:r>
        <w:rPr>
          <w:rFonts w:ascii="Consolas"/>
          <w:b w:val="false"/>
          <w:i w:val="false"/>
          <w:color w:val="000000"/>
          <w:sz w:val="20"/>
        </w:rPr>
        <w:t xml:space="preserve"> байланысты тауарларды, көрсетілетін қызметтерді сатып алу; </w:t>
      </w:r>
      <w:r>
        <w:br/>
      </w:r>
      <w:r>
        <w:rPr>
          <w:rFonts w:ascii="Consolas"/>
          <w:b w:val="false"/>
          <w:i w:val="false"/>
          <w:color w:val="000000"/>
          <w:sz w:val="20"/>
        </w:rPr>
        <w:t>
</w:t>
      </w:r>
      <w:r>
        <w:rPr>
          <w:rFonts w:ascii="Consolas"/>
          <w:b w:val="false"/>
          <w:i w:val="false"/>
          <w:color w:val="000000"/>
          <w:sz w:val="20"/>
        </w:rPr>
        <w:t xml:space="preserve">
      8) көрмелердің, семинарлардың, конференциялардың, кеңестердің, форумдардың, симпозиумдардың, тренингтердің материалдарын сатып алу, сондай-ақ аталған іс-шараларға қатысқаны үшін ақы төлеу; </w:t>
      </w:r>
      <w:r>
        <w:br/>
      </w:r>
      <w:r>
        <w:rPr>
          <w:rFonts w:ascii="Consolas"/>
          <w:b w:val="false"/>
          <w:i w:val="false"/>
          <w:color w:val="000000"/>
          <w:sz w:val="20"/>
        </w:rPr>
        <w:t>
</w:t>
      </w:r>
      <w:r>
        <w:rPr>
          <w:rFonts w:ascii="Consolas"/>
          <w:b w:val="false"/>
          <w:i w:val="false"/>
          <w:color w:val="000000"/>
          <w:sz w:val="20"/>
        </w:rPr>
        <w:t>
      9) қағаздағы және (немесе) электрондық жеткізгіштердегі мерзiмдi баспасөз басылымдарын сатып алу;</w:t>
      </w:r>
      <w:r>
        <w:br/>
      </w:r>
      <w:r>
        <w:rPr>
          <w:rFonts w:ascii="Consolas"/>
          <w:b w:val="false"/>
          <w:i w:val="false"/>
          <w:color w:val="000000"/>
          <w:sz w:val="20"/>
        </w:rPr>
        <w:t>
</w:t>
      </w:r>
      <w:r>
        <w:rPr>
          <w:rFonts w:ascii="Consolas"/>
          <w:b w:val="false"/>
          <w:i w:val="false"/>
          <w:color w:val="000000"/>
          <w:sz w:val="20"/>
        </w:rPr>
        <w:t>
      9-1) шетелдік бұқаралық ақпарат құралдарында ақпаратты орналастыру бойынша көрсетілетін қызметтерді, сондай-ақ интернет-ресурстарда орналастырылған ақпаратты беру бойынша көрсетілетін қызметтерді сатып алу;</w:t>
      </w:r>
      <w:r>
        <w:br/>
      </w:r>
      <w:r>
        <w:rPr>
          <w:rFonts w:ascii="Consolas"/>
          <w:b w:val="false"/>
          <w:i w:val="false"/>
          <w:color w:val="000000"/>
          <w:sz w:val="20"/>
        </w:rPr>
        <w:t>
</w:t>
      </w:r>
      <w:r>
        <w:rPr>
          <w:rFonts w:ascii="Consolas"/>
          <w:b w:val="false"/>
          <w:i w:val="false"/>
          <w:color w:val="000000"/>
          <w:sz w:val="20"/>
        </w:rPr>
        <w:t xml:space="preserve">
      10) қызметкерлерді шетелде даярлау, қайта даярлау және олардың біліктілігін арттыру жөнінде көрсетілетін қызметтерді сатып алу; </w:t>
      </w:r>
      <w:r>
        <w:br/>
      </w:r>
      <w:r>
        <w:rPr>
          <w:rFonts w:ascii="Consolas"/>
          <w:b w:val="false"/>
          <w:i w:val="false"/>
          <w:color w:val="000000"/>
          <w:sz w:val="20"/>
        </w:rPr>
        <w:t>
</w:t>
      </w:r>
      <w:r>
        <w:rPr>
          <w:rFonts w:ascii="Consolas"/>
          <w:b w:val="false"/>
          <w:i w:val="false"/>
          <w:color w:val="000000"/>
          <w:sz w:val="20"/>
        </w:rPr>
        <w:t>
      11) рейтингтiк агенттiктер көрсететiн қызметтердi, егер жеке тұлға кредиттік (банктік) ұйымды өзі анықтаса, алушылардың (жеке тұлғалардың) шоттарына жалақыны есептегені үшін қызметтер көрсету бөлігінде, сондай-ақ жеке тұлғалардың қолма-қол ақша қаражаты бойынша операциялар бөлігінде қаржылық қызмет көрсетулерді сатып алу;</w:t>
      </w:r>
      <w:r>
        <w:br/>
      </w:r>
      <w:r>
        <w:rPr>
          <w:rFonts w:ascii="Consolas"/>
          <w:b w:val="false"/>
          <w:i w:val="false"/>
          <w:color w:val="000000"/>
          <w:sz w:val="20"/>
        </w:rPr>
        <w:t>
</w:t>
      </w:r>
      <w:r>
        <w:rPr>
          <w:rFonts w:ascii="Consolas"/>
          <w:b w:val="false"/>
          <w:i w:val="false"/>
          <w:color w:val="000000"/>
          <w:sz w:val="20"/>
        </w:rPr>
        <w:t>
      11-1) банк қызметімен байланысты қаржылық көрсетілетін қызметтерді сатып алу;</w:t>
      </w:r>
      <w:r>
        <w:br/>
      </w:r>
      <w:r>
        <w:rPr>
          <w:rFonts w:ascii="Consolas"/>
          <w:b w:val="false"/>
          <w:i w:val="false"/>
          <w:color w:val="000000"/>
          <w:sz w:val="20"/>
        </w:rPr>
        <w:t>
</w:t>
      </w:r>
      <w:r>
        <w:rPr>
          <w:rFonts w:ascii="Consolas"/>
          <w:b w:val="false"/>
          <w:i w:val="false"/>
          <w:color w:val="000000"/>
          <w:sz w:val="20"/>
        </w:rPr>
        <w:t>
      12) зағип және көзі нашар көретін азаматтар үшін мамандандырылған кiтапханалардың қызмет көрсетулерін сатып алу;</w:t>
      </w:r>
      <w:r>
        <w:br/>
      </w:r>
      <w:r>
        <w:rPr>
          <w:rFonts w:ascii="Consolas"/>
          <w:b w:val="false"/>
          <w:i w:val="false"/>
          <w:color w:val="000000"/>
          <w:sz w:val="20"/>
        </w:rPr>
        <w:t>
</w:t>
      </w:r>
      <w:r>
        <w:rPr>
          <w:rFonts w:ascii="Consolas"/>
          <w:b w:val="false"/>
          <w:i w:val="false"/>
          <w:color w:val="000000"/>
          <w:sz w:val="20"/>
        </w:rPr>
        <w:t xml:space="preserve">
      13) лизинг қызметін жүзеге асыру кезінде тауарларды кейіннен лизингке беру үшін сатып алу; </w:t>
      </w:r>
      <w:r>
        <w:br/>
      </w:r>
      <w:r>
        <w:rPr>
          <w:rFonts w:ascii="Consolas"/>
          <w:b w:val="false"/>
          <w:i w:val="false"/>
          <w:color w:val="000000"/>
          <w:sz w:val="20"/>
        </w:rPr>
        <w:t>
</w:t>
      </w:r>
      <w:r>
        <w:rPr>
          <w:rFonts w:ascii="Consolas"/>
          <w:b w:val="false"/>
          <w:i w:val="false"/>
          <w:color w:val="000000"/>
          <w:sz w:val="20"/>
        </w:rPr>
        <w:t xml:space="preserve">
      14) заңды тұлғалардың жарғылық капиталындағы бағалы қағаздарды, үлестерді сатып алу; </w:t>
      </w:r>
      <w:r>
        <w:br/>
      </w:r>
      <w:r>
        <w:rPr>
          <w:rFonts w:ascii="Consolas"/>
          <w:b w:val="false"/>
          <w:i w:val="false"/>
          <w:color w:val="000000"/>
          <w:sz w:val="20"/>
        </w:rPr>
        <w:t>
</w:t>
      </w:r>
      <w:r>
        <w:rPr>
          <w:rFonts w:ascii="Consolas"/>
          <w:b w:val="false"/>
          <w:i w:val="false"/>
          <w:color w:val="000000"/>
          <w:sz w:val="20"/>
        </w:rPr>
        <w:t>
      15) Қазақстан Республикасының сайлау туралы </w:t>
      </w:r>
      <w:r>
        <w:rPr>
          <w:rFonts w:ascii="Consolas"/>
          <w:b w:val="false"/>
          <w:i w:val="false"/>
          <w:color w:val="000000"/>
          <w:sz w:val="20"/>
        </w:rPr>
        <w:t>заңнамасында</w:t>
      </w:r>
      <w:r>
        <w:rPr>
          <w:rFonts w:ascii="Consolas"/>
          <w:b w:val="false"/>
          <w:i w:val="false"/>
          <w:color w:val="000000"/>
          <w:sz w:val="20"/>
        </w:rPr>
        <w:t xml:space="preserve"> көзделген тауарлар мен көрсетілетін қызметтерді Қазақстан Республикасының Үкіметі </w:t>
      </w:r>
      <w:r>
        <w:rPr>
          <w:rFonts w:ascii="Consolas"/>
          <w:b w:val="false"/>
          <w:i w:val="false"/>
          <w:color w:val="000000"/>
          <w:sz w:val="20"/>
        </w:rPr>
        <w:t>бекіткен</w:t>
      </w:r>
      <w:r>
        <w:rPr>
          <w:rFonts w:ascii="Consolas"/>
          <w:b w:val="false"/>
          <w:i w:val="false"/>
          <w:color w:val="000000"/>
          <w:sz w:val="20"/>
        </w:rPr>
        <w:t xml:space="preserve"> тізбе бойынша сатып алу;</w:t>
      </w:r>
      <w:r>
        <w:br/>
      </w:r>
      <w:r>
        <w:rPr>
          <w:rFonts w:ascii="Consolas"/>
          <w:b w:val="false"/>
          <w:i w:val="false"/>
          <w:color w:val="000000"/>
          <w:sz w:val="20"/>
        </w:rPr>
        <w:t>
</w:t>
      </w:r>
      <w:r>
        <w:rPr>
          <w:rFonts w:ascii="Consolas"/>
          <w:b w:val="false"/>
          <w:i w:val="false"/>
          <w:color w:val="000000"/>
          <w:sz w:val="20"/>
        </w:rPr>
        <w:t>
      16) мемлекеттік және ведомстволық наградаларды және олардың құжаттарын, Қазақстан Республикасы Парламенті депутатының омырауға тағатын белгісін және оның құжатын, мемлекеттік сенім таңбаларын, Қазақстан Республикасы азаматтарының паспорттары (оның ішінде қызметтік және дипломатиялық) және жеке куәліктерін, шетелдіктің Қазақстан Республикасында тұруға ықтиярхатын, азаматтығы жоқ адамның куәлігін, азаматтық хал актілерін тіркеу туралы куәліктерді дайындау жөніндегі көрсетілетін қызметтерді сатып алу, сондай-ақ Қазақстан Республикасының Үкіметі </w:t>
      </w:r>
      <w:r>
        <w:rPr>
          <w:rFonts w:ascii="Consolas"/>
          <w:b w:val="false"/>
          <w:i w:val="false"/>
          <w:color w:val="000000"/>
          <w:sz w:val="20"/>
        </w:rPr>
        <w:t>айқындаған</w:t>
      </w:r>
      <w:r>
        <w:rPr>
          <w:rFonts w:ascii="Consolas"/>
          <w:b w:val="false"/>
          <w:i w:val="false"/>
          <w:color w:val="000000"/>
          <w:sz w:val="20"/>
        </w:rPr>
        <w:t xml:space="preserve"> өнім берушілерден Қазақстан Республикасының Үкіметі </w:t>
      </w:r>
      <w:r>
        <w:rPr>
          <w:rFonts w:ascii="Consolas"/>
          <w:b w:val="false"/>
          <w:i w:val="false"/>
          <w:color w:val="000000"/>
          <w:sz w:val="20"/>
        </w:rPr>
        <w:t>бекіткен</w:t>
      </w:r>
      <w:r>
        <w:rPr>
          <w:rFonts w:ascii="Consolas"/>
          <w:b w:val="false"/>
          <w:i w:val="false"/>
          <w:color w:val="000000"/>
          <w:sz w:val="20"/>
        </w:rPr>
        <w:t xml:space="preserve"> тізбе бойынша арнайы дәрежеде қорғауды талап ететін баспа өнімдерін сатып алу; </w:t>
      </w:r>
      <w:r>
        <w:br/>
      </w:r>
      <w:r>
        <w:rPr>
          <w:rFonts w:ascii="Consolas"/>
          <w:b w:val="false"/>
          <w:i w:val="false"/>
          <w:color w:val="000000"/>
          <w:sz w:val="20"/>
        </w:rPr>
        <w:t>
</w:t>
      </w:r>
      <w:r>
        <w:rPr>
          <w:rFonts w:ascii="Consolas"/>
          <w:b w:val="false"/>
          <w:i w:val="false"/>
          <w:color w:val="000000"/>
          <w:sz w:val="20"/>
        </w:rPr>
        <w:t>
      17) Қазақстан Республикасының Үкіметі </w:t>
      </w:r>
      <w:r>
        <w:rPr>
          <w:rFonts w:ascii="Consolas"/>
          <w:b w:val="false"/>
          <w:i w:val="false"/>
          <w:color w:val="000000"/>
          <w:sz w:val="20"/>
        </w:rPr>
        <w:t>бекіткен</w:t>
      </w:r>
      <w:r>
        <w:rPr>
          <w:rFonts w:ascii="Consolas"/>
          <w:b w:val="false"/>
          <w:i w:val="false"/>
          <w:color w:val="000000"/>
          <w:sz w:val="20"/>
        </w:rPr>
        <w:t xml:space="preserve"> тізбе бойынша  Қазақстан Республикасының халықаралық шарттарына сәйкес, сондай-ақ Қазақстан Республикасы мүшесі болып табылатын халықаралық қаржы ұйымдары қаржыландыратын инвестициялық жобалар шеңберінде жүзеге асырылатын тауарларды, жұмыстарды, көрсетілетін қызметтерді сатып алу;</w:t>
      </w:r>
      <w:r>
        <w:br/>
      </w:r>
      <w:r>
        <w:rPr>
          <w:rFonts w:ascii="Consolas"/>
          <w:b w:val="false"/>
          <w:i w:val="false"/>
          <w:color w:val="000000"/>
          <w:sz w:val="20"/>
        </w:rPr>
        <w:t>
</w:t>
      </w:r>
      <w:r>
        <w:rPr>
          <w:rFonts w:ascii="Consolas"/>
          <w:b w:val="false"/>
          <w:i w:val="false"/>
          <w:color w:val="000000"/>
          <w:sz w:val="20"/>
        </w:rPr>
        <w:t xml:space="preserve">
      18) </w:t>
      </w:r>
      <w:r>
        <w:rPr>
          <w:rFonts w:ascii="Consolas"/>
          <w:b w:val="false"/>
          <w:i w:val="false"/>
          <w:color w:val="ff0000"/>
          <w:sz w:val="20"/>
        </w:rPr>
        <w:t xml:space="preserve">алып тасталды - ҚР 2012.07.05 </w:t>
      </w:r>
      <w:r>
        <w:rPr>
          <w:rFonts w:ascii="Consolas"/>
          <w:b w:val="false"/>
          <w:i w:val="false"/>
          <w:color w:val="000000"/>
          <w:sz w:val="20"/>
        </w:rPr>
        <w:t>№ 30-V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Заңымен.</w:t>
      </w:r>
      <w:r>
        <w:br/>
      </w:r>
      <w:r>
        <w:rPr>
          <w:rFonts w:ascii="Consolas"/>
          <w:b w:val="false"/>
          <w:i w:val="false"/>
          <w:color w:val="000000"/>
          <w:sz w:val="20"/>
        </w:rPr>
        <w:t>
</w:t>
      </w:r>
      <w:r>
        <w:rPr>
          <w:rFonts w:ascii="Consolas"/>
          <w:b w:val="false"/>
          <w:i w:val="false"/>
          <w:color w:val="000000"/>
          <w:sz w:val="20"/>
        </w:rPr>
        <w:t>
      19) мемлекеттер, мемлекеттердiң үкiметтерi, </w:t>
      </w:r>
      <w:r>
        <w:rPr>
          <w:rFonts w:ascii="Consolas"/>
          <w:b w:val="false"/>
          <w:i w:val="false"/>
          <w:color w:val="000000"/>
          <w:sz w:val="20"/>
        </w:rPr>
        <w:t>халықаралық және мемлекеттiк ұйымдар</w:t>
      </w:r>
      <w:r>
        <w:rPr>
          <w:rFonts w:ascii="Consolas"/>
          <w:b w:val="false"/>
          <w:i w:val="false"/>
          <w:color w:val="000000"/>
          <w:sz w:val="20"/>
        </w:rPr>
        <w:t>, қызметi қайырымдылық және халықаралық сипаттағы шетелдiк үкiметтiк емес қоғамдық ұйымдар мен қорлар өтеусiз негiзде Қазақстан Республикасының Үкiметiне беретін грант ақшаларын, сондай-ақ оларды беру туралы келiсiмдерде тауарларды, жұмыстарды, көрсетілетін қызметтердi иелікке алудың өзге рәсiмдерi көзделген жағдайларда, осы гранттарды бiрлесіп қаржыландыруға бөлiнген ақшаны пайдаланумен байланысты тауарларды, жұмыстарды, көрсетілетін қызметтердi сатып алу;</w:t>
      </w:r>
      <w:r>
        <w:br/>
      </w:r>
      <w:r>
        <w:rPr>
          <w:rFonts w:ascii="Consolas"/>
          <w:b w:val="false"/>
          <w:i w:val="false"/>
          <w:color w:val="000000"/>
          <w:sz w:val="20"/>
        </w:rPr>
        <w:t>
</w:t>
      </w:r>
      <w:r>
        <w:rPr>
          <w:rFonts w:ascii="Consolas"/>
          <w:b w:val="false"/>
          <w:i w:val="false"/>
          <w:color w:val="000000"/>
          <w:sz w:val="20"/>
        </w:rPr>
        <w:t>
      20) жеке тұлғалар үшін мемлекеттiк бiлiм беру тапсырысына байланысты көрсетілетін </w:t>
      </w:r>
      <w:r>
        <w:rPr>
          <w:rFonts w:ascii="Consolas"/>
          <w:b w:val="false"/>
          <w:i w:val="false"/>
          <w:color w:val="000000"/>
          <w:sz w:val="20"/>
        </w:rPr>
        <w:t>қызметтердi</w:t>
      </w:r>
      <w:r>
        <w:rPr>
          <w:rFonts w:ascii="Consolas"/>
          <w:b w:val="false"/>
          <w:i w:val="false"/>
          <w:color w:val="000000"/>
          <w:sz w:val="20"/>
        </w:rPr>
        <w:t xml:space="preserve"> сатып алу (егер жеке тұлға білім беру ұйымын өзі таңдаған жағдайда);</w:t>
      </w:r>
      <w:r>
        <w:br/>
      </w:r>
      <w:r>
        <w:rPr>
          <w:rFonts w:ascii="Consolas"/>
          <w:b w:val="false"/>
          <w:i w:val="false"/>
          <w:color w:val="000000"/>
          <w:sz w:val="20"/>
        </w:rPr>
        <w:t>
</w:t>
      </w:r>
      <w:r>
        <w:rPr>
          <w:rFonts w:ascii="Consolas"/>
          <w:b w:val="false"/>
          <w:i w:val="false"/>
          <w:color w:val="000000"/>
          <w:sz w:val="20"/>
        </w:rPr>
        <w:t xml:space="preserve">
      21) </w:t>
      </w:r>
      <w:r>
        <w:rPr>
          <w:rFonts w:ascii="Consolas"/>
          <w:b w:val="false"/>
          <w:i w:val="false"/>
          <w:color w:val="ff0000"/>
          <w:sz w:val="20"/>
        </w:rPr>
        <w:t xml:space="preserve">алып тасталды - ҚР 2012.06.28 </w:t>
      </w:r>
      <w:r>
        <w:rPr>
          <w:rFonts w:ascii="Consolas"/>
          <w:b w:val="false"/>
          <w:i w:val="false"/>
          <w:color w:val="000000"/>
          <w:sz w:val="20"/>
        </w:rPr>
        <w:t>№ 22-V</w:t>
      </w:r>
      <w:r>
        <w:rPr>
          <w:rFonts w:ascii="Consolas"/>
          <w:b w:val="false"/>
          <w:i w:val="false"/>
          <w:color w:val="ff0000"/>
          <w:sz w:val="20"/>
        </w:rPr>
        <w:t xml:space="preserve"> (2012.07.01 бастап қолданысқа енгізіледі) Заңымен.</w:t>
      </w:r>
      <w:r>
        <w:br/>
      </w:r>
      <w:r>
        <w:rPr>
          <w:rFonts w:ascii="Consolas"/>
          <w:b w:val="false"/>
          <w:i w:val="false"/>
          <w:color w:val="000000"/>
          <w:sz w:val="20"/>
        </w:rPr>
        <w:t>
</w:t>
      </w:r>
      <w:r>
        <w:rPr>
          <w:rFonts w:ascii="Consolas"/>
          <w:b w:val="false"/>
          <w:i w:val="false"/>
          <w:color w:val="000000"/>
          <w:sz w:val="20"/>
        </w:rPr>
        <w:t>
      21-1) ауыр жұмыстарда, еңбек жағдайлары зиянды (ерекше зиянды) және (немесе) қауіпті жұмыстарда, сондай-ақ ерекше қауіпті жұмыстармен, машиналармен және тетіктермен байланысты жұмыстарда істейтін қызметкерлерді </w:t>
      </w:r>
      <w:r>
        <w:rPr>
          <w:rFonts w:ascii="Consolas"/>
          <w:b w:val="false"/>
          <w:i w:val="false"/>
          <w:color w:val="000000"/>
          <w:sz w:val="20"/>
        </w:rPr>
        <w:t>міндетті медициналық тексеру</w:t>
      </w:r>
      <w:r>
        <w:rPr>
          <w:rFonts w:ascii="Consolas"/>
          <w:b w:val="false"/>
          <w:i w:val="false"/>
          <w:color w:val="000000"/>
          <w:sz w:val="20"/>
        </w:rPr>
        <w:t xml:space="preserve"> жөніндегі қызметтерді сатып алу; </w:t>
      </w:r>
      <w:r>
        <w:br/>
      </w:r>
      <w:r>
        <w:rPr>
          <w:rFonts w:ascii="Consolas"/>
          <w:b w:val="false"/>
          <w:i w:val="false"/>
          <w:color w:val="000000"/>
          <w:sz w:val="20"/>
        </w:rPr>
        <w:t>
</w:t>
      </w:r>
      <w:r>
        <w:rPr>
          <w:rFonts w:ascii="Consolas"/>
          <w:b w:val="false"/>
          <w:i w:val="false"/>
          <w:color w:val="000000"/>
          <w:sz w:val="20"/>
        </w:rPr>
        <w:t>
      21-2) тегiн медициналық көмектiң кепiлдiк берілген көлемiн көрсету, эпидемиологиялық ауруларды емдеу және олардың профилактикасы үшiн медициналық техниканы сатып алу;</w:t>
      </w:r>
      <w:r>
        <w:br/>
      </w:r>
      <w:r>
        <w:rPr>
          <w:rFonts w:ascii="Consolas"/>
          <w:b w:val="false"/>
          <w:i w:val="false"/>
          <w:color w:val="000000"/>
          <w:sz w:val="20"/>
        </w:rPr>
        <w:t>
</w:t>
      </w:r>
      <w:r>
        <w:rPr>
          <w:rFonts w:ascii="Consolas"/>
          <w:b w:val="false"/>
          <w:i w:val="false"/>
          <w:color w:val="000000"/>
          <w:sz w:val="20"/>
        </w:rPr>
        <w:t>
      22) Қазақстан Республикасының азаматтарын шетелде </w:t>
      </w:r>
      <w:r>
        <w:rPr>
          <w:rFonts w:ascii="Consolas"/>
          <w:b w:val="false"/>
          <w:i w:val="false"/>
          <w:color w:val="000000"/>
          <w:sz w:val="20"/>
        </w:rPr>
        <w:t>емдеу</w:t>
      </w:r>
      <w:r>
        <w:rPr>
          <w:rFonts w:ascii="Consolas"/>
          <w:b w:val="false"/>
          <w:i w:val="false"/>
          <w:color w:val="000000"/>
          <w:sz w:val="20"/>
        </w:rPr>
        <w:t xml:space="preserve">, сондай-ақ оларды тасымалдау әрі олармен бірге жүру жөніндегі көрсетілетін қызметтерді сатып алу; </w:t>
      </w:r>
      <w:r>
        <w:br/>
      </w:r>
      <w:r>
        <w:rPr>
          <w:rFonts w:ascii="Consolas"/>
          <w:b w:val="false"/>
          <w:i w:val="false"/>
          <w:color w:val="000000"/>
          <w:sz w:val="20"/>
        </w:rPr>
        <w:t>
</w:t>
      </w:r>
      <w:r>
        <w:rPr>
          <w:rFonts w:ascii="Consolas"/>
          <w:b w:val="false"/>
          <w:i w:val="false"/>
          <w:color w:val="000000"/>
          <w:sz w:val="20"/>
        </w:rPr>
        <w:t>
      23) </w:t>
      </w:r>
      <w:r>
        <w:rPr>
          <w:rFonts w:ascii="Consolas"/>
          <w:b w:val="false"/>
          <w:i w:val="false"/>
          <w:color w:val="000000"/>
          <w:sz w:val="20"/>
        </w:rPr>
        <w:t>іссапар шығыстарын</w:t>
      </w:r>
      <w:r>
        <w:rPr>
          <w:rFonts w:ascii="Consolas"/>
          <w:b w:val="false"/>
          <w:i w:val="false"/>
          <w:color w:val="000000"/>
          <w:sz w:val="20"/>
        </w:rPr>
        <w:t xml:space="preserve"> жүзеге асыруға байланысты көрсетілетін қызметтерді сатып алу; </w:t>
      </w:r>
      <w:r>
        <w:br/>
      </w:r>
      <w:r>
        <w:rPr>
          <w:rFonts w:ascii="Consolas"/>
          <w:b w:val="false"/>
          <w:i w:val="false"/>
          <w:color w:val="000000"/>
          <w:sz w:val="20"/>
        </w:rPr>
        <w:t>
</w:t>
      </w:r>
      <w:r>
        <w:rPr>
          <w:rFonts w:ascii="Consolas"/>
          <w:b w:val="false"/>
          <w:i w:val="false"/>
          <w:color w:val="000000"/>
          <w:sz w:val="20"/>
        </w:rPr>
        <w:t>
      24) </w:t>
      </w:r>
      <w:r>
        <w:rPr>
          <w:rFonts w:ascii="Consolas"/>
          <w:b w:val="false"/>
          <w:i w:val="false"/>
          <w:color w:val="000000"/>
          <w:sz w:val="20"/>
        </w:rPr>
        <w:t>тарих және мәдениет ескерткіштері</w:t>
      </w:r>
      <w:r>
        <w:rPr>
          <w:rFonts w:ascii="Consolas"/>
          <w:b w:val="false"/>
          <w:i w:val="false"/>
          <w:color w:val="000000"/>
          <w:sz w:val="20"/>
        </w:rPr>
        <w:t xml:space="preserve"> ретінде мемлекет қорғауына алған және мемлекеттік мұражай, кітапхана, мұрағат қорларын, кино-, фотосурет қорын және өзге де осыған ұқсас қорларды толықтыруға арналған тарихи, көркемдік немесе өзге де мәдени маңызы бар мәдени құндылықтар болып табылатын тауарларды, оның ішінде мұражай заттары мен мұражай коллекцияларын, сондай-ақ көшірмелерін қоса алғанда, сирек кездесетін және құнды басылымдарды, қолжазбаларды, мұрағат құжаттарын сатып алу; </w:t>
      </w:r>
      <w:r>
        <w:br/>
      </w:r>
      <w:r>
        <w:rPr>
          <w:rFonts w:ascii="Consolas"/>
          <w:b w:val="false"/>
          <w:i w:val="false"/>
          <w:color w:val="000000"/>
          <w:sz w:val="20"/>
        </w:rPr>
        <w:t>
</w:t>
      </w:r>
      <w:r>
        <w:rPr>
          <w:rFonts w:ascii="Consolas"/>
          <w:b w:val="false"/>
          <w:i w:val="false"/>
          <w:color w:val="000000"/>
          <w:sz w:val="20"/>
        </w:rPr>
        <w:t>
      25) сатып алынатын тауарларға, көрсетілетін қызметтерге қатысты ерекше құқықтары бар тұлғадан </w:t>
      </w:r>
      <w:r>
        <w:rPr>
          <w:rFonts w:ascii="Consolas"/>
          <w:b w:val="false"/>
          <w:i w:val="false"/>
          <w:color w:val="000000"/>
          <w:sz w:val="20"/>
        </w:rPr>
        <w:t>зияткерлік меншік объектілері</w:t>
      </w:r>
      <w:r>
        <w:rPr>
          <w:rFonts w:ascii="Consolas"/>
          <w:b w:val="false"/>
          <w:i w:val="false"/>
          <w:color w:val="000000"/>
          <w:sz w:val="20"/>
        </w:rPr>
        <w:t xml:space="preserve"> болып табылатын тауарларды, көрсетілетін қызметтерді сатып алу; </w:t>
      </w:r>
      <w:r>
        <w:br/>
      </w:r>
      <w:r>
        <w:rPr>
          <w:rFonts w:ascii="Consolas"/>
          <w:b w:val="false"/>
          <w:i w:val="false"/>
          <w:color w:val="000000"/>
          <w:sz w:val="20"/>
        </w:rPr>
        <w:t>
</w:t>
      </w:r>
      <w:r>
        <w:rPr>
          <w:rFonts w:ascii="Consolas"/>
          <w:b w:val="false"/>
          <w:i w:val="false"/>
          <w:color w:val="000000"/>
          <w:sz w:val="20"/>
        </w:rPr>
        <w:t>
      26) табиғи монополия субъектілерінен </w:t>
      </w:r>
      <w:r>
        <w:rPr>
          <w:rFonts w:ascii="Consolas"/>
          <w:b w:val="false"/>
          <w:i w:val="false"/>
          <w:color w:val="000000"/>
          <w:sz w:val="20"/>
        </w:rPr>
        <w:t>реттелетін</w:t>
      </w:r>
      <w:r>
        <w:rPr>
          <w:rFonts w:ascii="Consolas"/>
          <w:b w:val="false"/>
          <w:i w:val="false"/>
          <w:color w:val="000000"/>
          <w:sz w:val="20"/>
        </w:rPr>
        <w:t xml:space="preserve"> тауарларды, жұмыстарды, көрсетілетін қызметтерді сатып алу; </w:t>
      </w:r>
      <w:r>
        <w:br/>
      </w:r>
      <w:r>
        <w:rPr>
          <w:rFonts w:ascii="Consolas"/>
          <w:b w:val="false"/>
          <w:i w:val="false"/>
          <w:color w:val="000000"/>
          <w:sz w:val="20"/>
        </w:rPr>
        <w:t>
</w:t>
      </w:r>
      <w:r>
        <w:rPr>
          <w:rFonts w:ascii="Consolas"/>
          <w:b w:val="false"/>
          <w:i w:val="false"/>
          <w:color w:val="000000"/>
          <w:sz w:val="20"/>
        </w:rPr>
        <w:t>
      27) мемлекеттік монополия субъектісінен мемлекеттік монополияға жатқызылған қызмет бойынша тауарларды, жұмыстарды, көрсетілетін қызметтерді сатып алу;</w:t>
      </w:r>
      <w:r>
        <w:br/>
      </w:r>
      <w:r>
        <w:rPr>
          <w:rFonts w:ascii="Consolas"/>
          <w:b w:val="false"/>
          <w:i w:val="false"/>
          <w:color w:val="000000"/>
          <w:sz w:val="20"/>
        </w:rPr>
        <w:t>
</w:t>
      </w:r>
      <w:r>
        <w:rPr>
          <w:rFonts w:ascii="Consolas"/>
          <w:b w:val="false"/>
          <w:i w:val="false"/>
          <w:color w:val="000000"/>
          <w:sz w:val="20"/>
        </w:rPr>
        <w:t>
      28) еңсерілмейтін күштің туындауы салдарынан, оның ішінде төтенше жағдайлардың салдарын оқшаулау және (немесе) жою үшiн, электр энергетикасы объектiлерiндегi, тiршiлiктi қамтамасыз ететiн коммуникациялық жүйелердегi, темiржол, әуе, автомобиль, теңiз көлiгi объектiлерiндегi, тазарту құрылыстарындағы, мұнай құбыржолдарындағы, газ құбыржолдарындағы аварияларды жою үшiн және жедел медициналық араласу қажеттілігі үшін, сондай-ақ коммуникациялардың, тетiктердiң, агрегаттардың, қосалқы бөлшектердiң және материалдардың тасымал жолында тез арада қалпына келтiрудi талап ететiн сынуы, iстен шығуы туындаған кезде тауарларды, жұмыстарды, көрсетілетін қызметтердi сатып алу;</w:t>
      </w:r>
      <w:r>
        <w:br/>
      </w:r>
      <w:r>
        <w:rPr>
          <w:rFonts w:ascii="Consolas"/>
          <w:b w:val="false"/>
          <w:i w:val="false"/>
          <w:color w:val="000000"/>
          <w:sz w:val="20"/>
        </w:rPr>
        <w:t>
</w:t>
      </w:r>
      <w:r>
        <w:rPr>
          <w:rFonts w:ascii="Consolas"/>
          <w:b w:val="false"/>
          <w:i w:val="false"/>
          <w:color w:val="000000"/>
          <w:sz w:val="20"/>
        </w:rPr>
        <w:t>
      29) Қазақстан Республикасының шетелдегі мекемелерінің, сондай-ақ олардың атынан жұмыс істейтін тапсырыс берушілердің оқшауланған бөлімшелерінің шет мемлекеттің аумағында өз қызметін қамтамасыз ету үшін тауарларды, жұмыстарды, көрсетілетін қызметтерді сатып алуы;</w:t>
      </w:r>
      <w:r>
        <w:br/>
      </w:r>
      <w:r>
        <w:rPr>
          <w:rFonts w:ascii="Consolas"/>
          <w:b w:val="false"/>
          <w:i w:val="false"/>
          <w:color w:val="000000"/>
          <w:sz w:val="20"/>
        </w:rPr>
        <w:t>
</w:t>
      </w:r>
      <w:r>
        <w:rPr>
          <w:rFonts w:ascii="Consolas"/>
          <w:b w:val="false"/>
          <w:i w:val="false"/>
          <w:color w:val="000000"/>
          <w:sz w:val="20"/>
        </w:rPr>
        <w:t>
      29-1) дамуға ресми көмек шеңберінде шет мемлекеттер аумағында тауарларды, жұмыстарды, көрсетілетін қызметтерді сатып алу;</w:t>
      </w:r>
      <w:r>
        <w:br/>
      </w:r>
      <w:r>
        <w:rPr>
          <w:rFonts w:ascii="Consolas"/>
          <w:b w:val="false"/>
          <w:i w:val="false"/>
          <w:color w:val="000000"/>
          <w:sz w:val="20"/>
        </w:rPr>
        <w:t>
</w:t>
      </w:r>
      <w:r>
        <w:rPr>
          <w:rFonts w:ascii="Consolas"/>
          <w:b w:val="false"/>
          <w:i w:val="false"/>
          <w:color w:val="000000"/>
          <w:sz w:val="20"/>
        </w:rPr>
        <w:t xml:space="preserve">
      30) халықаралық ақпарат ұйымдарының ақпарат ұсыну жөніндегі қызметтерін сатып алу; </w:t>
      </w:r>
      <w:r>
        <w:br/>
      </w:r>
      <w:r>
        <w:rPr>
          <w:rFonts w:ascii="Consolas"/>
          <w:b w:val="false"/>
          <w:i w:val="false"/>
          <w:color w:val="000000"/>
          <w:sz w:val="20"/>
        </w:rPr>
        <w:t>
</w:t>
      </w:r>
      <w:r>
        <w:rPr>
          <w:rFonts w:ascii="Consolas"/>
          <w:b w:val="false"/>
          <w:i w:val="false"/>
          <w:color w:val="000000"/>
          <w:sz w:val="20"/>
        </w:rPr>
        <w:t>
      31) мемлекеттік органның тауарларды, жұмыстарды, көрсетілетін қызметтерді дауыс беретін акцияларының (жарғылық капиталға қатысу үлестерінің) жүз пайызы мемлекетке тиесілі, тиісті өкілеттіктері Қазақстан Республикасының заңдарында, Қазақстан Республикасы Президентінің жарлықтарында белгіленген акционерлік қоғамдардан және шаруашылық серіктестіктерінен сатып алуы;</w:t>
      </w:r>
      <w:r>
        <w:br/>
      </w:r>
      <w:r>
        <w:rPr>
          <w:rFonts w:ascii="Consolas"/>
          <w:b w:val="false"/>
          <w:i w:val="false"/>
          <w:color w:val="000000"/>
          <w:sz w:val="20"/>
        </w:rPr>
        <w:t>
</w:t>
      </w:r>
      <w:r>
        <w:rPr>
          <w:rFonts w:ascii="Consolas"/>
          <w:b w:val="false"/>
          <w:i w:val="false"/>
          <w:color w:val="000000"/>
          <w:sz w:val="20"/>
        </w:rPr>
        <w:t>
      31-1) мемлекеттік органның тауарларды, жұмыстарды, көрсетілетін қызметтерді Қазақстан Республикасының мемлекеттік мүлік туралы заңнамасына сәйкес өзі оларға қатысты басқаруды жүзеге асыратын мемлекеттік кәсіпорындардан, мұндай сатып алу Қазақстан Республикасының заңдарында, Қазақстан Республикасы Президентінің жарлықтарында көзделген жағдайларда, сатып алуы;</w:t>
      </w:r>
      <w:r>
        <w:br/>
      </w:r>
      <w:r>
        <w:rPr>
          <w:rFonts w:ascii="Consolas"/>
          <w:b w:val="false"/>
          <w:i w:val="false"/>
          <w:color w:val="000000"/>
          <w:sz w:val="20"/>
        </w:rPr>
        <w:t>
</w:t>
      </w:r>
      <w:r>
        <w:rPr>
          <w:rFonts w:ascii="Consolas"/>
          <w:b w:val="false"/>
          <w:i w:val="false"/>
          <w:color w:val="000000"/>
          <w:sz w:val="20"/>
        </w:rPr>
        <w:t>
      31-2) монетарлық қызметті, сондай-ақ Қазақстан Республикасының Ұлттық қорын және бірыңғай жинақтаушы зейнетақы қорының зейнетақы активтерін басқару жөніндегі қызметті жүзеге асыру үшін қажетті тауарларды, жұмыстарды, көрсетілетін қызметтерді сатып алу;</w:t>
      </w:r>
      <w:r>
        <w:br/>
      </w:r>
      <w:r>
        <w:rPr>
          <w:rFonts w:ascii="Consolas"/>
          <w:b w:val="false"/>
          <w:i w:val="false"/>
          <w:color w:val="000000"/>
          <w:sz w:val="20"/>
        </w:rPr>
        <w:t>
</w:t>
      </w:r>
      <w:r>
        <w:rPr>
          <w:rFonts w:ascii="Consolas"/>
          <w:b w:val="false"/>
          <w:i w:val="false"/>
          <w:color w:val="000000"/>
          <w:sz w:val="20"/>
        </w:rPr>
        <w:t>
      31-3) Қазақстан Республикасы Президентінің, Қазақстан Республикасы Парламентінің, Қазақстан Республикасы Үкіметінің қызметін қамтамасыз ететін мемлекеттік органның тауарларды, жұмыстарды, көрсетілетін қызметтерді Қазақстан Республикасының мемлекеттік мүлік туралы заңнамасына сәйкес өзі оларға қатысты басқаруды жүзеге асыратын мемлекеттік кәсіпорындардан мұндай мемлекеттік кәсіпорындар қызметінің негізгі нысанасы бойынша сатып алуы;</w:t>
      </w:r>
      <w:r>
        <w:br/>
      </w:r>
      <w:r>
        <w:rPr>
          <w:rFonts w:ascii="Consolas"/>
          <w:b w:val="false"/>
          <w:i w:val="false"/>
          <w:color w:val="000000"/>
          <w:sz w:val="20"/>
        </w:rPr>
        <w:t>
</w:t>
      </w:r>
      <w:r>
        <w:rPr>
          <w:rFonts w:ascii="Consolas"/>
          <w:b w:val="false"/>
          <w:i w:val="false"/>
          <w:color w:val="000000"/>
          <w:sz w:val="20"/>
        </w:rPr>
        <w:t>
      32) </w:t>
      </w:r>
      <w:r>
        <w:rPr>
          <w:rFonts w:ascii="Consolas"/>
          <w:b w:val="false"/>
          <w:i w:val="false"/>
          <w:color w:val="ff0000"/>
          <w:sz w:val="20"/>
        </w:rPr>
        <w:t xml:space="preserve">алып тасталды - ҚР 2012.07.05 </w:t>
      </w:r>
      <w:r>
        <w:rPr>
          <w:rFonts w:ascii="Consolas"/>
          <w:b w:val="false"/>
          <w:i w:val="false"/>
          <w:color w:val="000000"/>
          <w:sz w:val="20"/>
        </w:rPr>
        <w:t>№ 30-V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Заңымен.</w:t>
      </w:r>
      <w:r>
        <w:rPr>
          <w:rFonts w:ascii="Consolas"/>
          <w:b w:val="false"/>
          <w:i w:val="false"/>
          <w:color w:val="000000"/>
          <w:sz w:val="20"/>
        </w:rPr>
        <w:t> </w:t>
      </w:r>
      <w:r>
        <w:br/>
      </w:r>
      <w:r>
        <w:rPr>
          <w:rFonts w:ascii="Consolas"/>
          <w:b w:val="false"/>
          <w:i w:val="false"/>
          <w:color w:val="000000"/>
          <w:sz w:val="20"/>
        </w:rPr>
        <w:t>
</w:t>
      </w:r>
      <w:r>
        <w:rPr>
          <w:rFonts w:ascii="Consolas"/>
          <w:b w:val="false"/>
          <w:i w:val="false"/>
          <w:color w:val="000000"/>
          <w:sz w:val="20"/>
        </w:rPr>
        <w:t>
      33) Қазақстан Республикасы Президентін, өзге де күзетілетін тұлғаларды және күзетілетін тұлғалардың келуіне арналған объектілерді күзетуге және олардың қауіпсіздігін қамтамасыз етуге қажетті тауарларды, жұмыстарды, көрсетілетін қызметтерді, сондай-ақ Қазақстан Республикасы Президентінің қызметіне бейне мұрағат қалыптастыру және ақпараттық қызмет көрсету жөніндегі қызметтерді сатып алу;</w:t>
      </w:r>
      <w:r>
        <w:br/>
      </w:r>
      <w:r>
        <w:rPr>
          <w:rFonts w:ascii="Consolas"/>
          <w:b w:val="false"/>
          <w:i w:val="false"/>
          <w:color w:val="000000"/>
          <w:sz w:val="20"/>
        </w:rPr>
        <w:t>
</w:t>
      </w:r>
      <w:r>
        <w:rPr>
          <w:rFonts w:ascii="Consolas"/>
          <w:b w:val="false"/>
          <w:i w:val="false"/>
          <w:color w:val="000000"/>
          <w:sz w:val="20"/>
        </w:rPr>
        <w:t>
      33-1) Қазақстан Республикасы Президентінің және өзге де күзетілетін тұлғалардың қызметін қамтамасыз ету, Қазақстан Республикасы Президентіне және өзге де күзетілетін тұлғаларға қызмет көрсетуге арналған мемлекеттік резиденцияларды, автокөлік құралдарын және әуе кемелерін ұстау, оларға қызмет көрсету және олардың жұмыс істеуі үшін қажетті тауарларды, жұмыстарды, көрсетілетін қызметтерді сатып алу, сондай-ақ Қазақстан Республикасының </w:t>
      </w:r>
      <w:r>
        <w:rPr>
          <w:rFonts w:ascii="Consolas"/>
          <w:b w:val="false"/>
          <w:i w:val="false"/>
          <w:color w:val="000000"/>
          <w:sz w:val="20"/>
        </w:rPr>
        <w:t>заңнамасына</w:t>
      </w:r>
      <w:r>
        <w:rPr>
          <w:rFonts w:ascii="Consolas"/>
          <w:b w:val="false"/>
          <w:i w:val="false"/>
          <w:color w:val="000000"/>
          <w:sz w:val="20"/>
        </w:rPr>
        <w:t xml:space="preserve"> сәйкес Қазақстан Республикасы Президентінің және өзге де күзетілетін тұлғалардың қатысуымен іс-шаралар өткізу үшін қажетті тауарларды, жұмыстарды, көрсетілетін қызметтерді сатып алу;</w:t>
      </w:r>
      <w:r>
        <w:br/>
      </w:r>
      <w:r>
        <w:rPr>
          <w:rFonts w:ascii="Consolas"/>
          <w:b w:val="false"/>
          <w:i w:val="false"/>
          <w:color w:val="000000"/>
          <w:sz w:val="20"/>
        </w:rPr>
        <w:t>
</w:t>
      </w:r>
      <w:r>
        <w:rPr>
          <w:rFonts w:ascii="Consolas"/>
          <w:b w:val="false"/>
          <w:i w:val="false"/>
          <w:color w:val="000000"/>
          <w:sz w:val="20"/>
        </w:rPr>
        <w:t>
      34) халықаралық төрелікте немесе халықаралық коммерциялық төрелікте және шетелдік сот органдарында мемлекеттің не тапсырыс берушілердің мүдделерін қорғау мен білдіру жөніндегі консультациялық және заң қызметтерін сатып алу;</w:t>
      </w:r>
      <w:r>
        <w:br/>
      </w:r>
      <w:r>
        <w:rPr>
          <w:rFonts w:ascii="Consolas"/>
          <w:b w:val="false"/>
          <w:i w:val="false"/>
          <w:color w:val="000000"/>
          <w:sz w:val="20"/>
        </w:rPr>
        <w:t>
</w:t>
      </w:r>
      <w:r>
        <w:rPr>
          <w:rFonts w:ascii="Consolas"/>
          <w:b w:val="false"/>
          <w:i w:val="false"/>
          <w:color w:val="000000"/>
          <w:sz w:val="20"/>
        </w:rPr>
        <w:t xml:space="preserve">
      35) Қазақстан Республикасының заңнамасында айқындалған тұлғадан мүлікті сенімгерлік басқару жөніндегі көрсетілетін қызметтерді сатып алу; </w:t>
      </w:r>
      <w:r>
        <w:br/>
      </w:r>
      <w:r>
        <w:rPr>
          <w:rFonts w:ascii="Consolas"/>
          <w:b w:val="false"/>
          <w:i w:val="false"/>
          <w:color w:val="000000"/>
          <w:sz w:val="20"/>
        </w:rPr>
        <w:t>
</w:t>
      </w:r>
      <w:r>
        <w:rPr>
          <w:rFonts w:ascii="Consolas"/>
          <w:b w:val="false"/>
          <w:i w:val="false"/>
          <w:color w:val="000000"/>
          <w:sz w:val="20"/>
        </w:rPr>
        <w:t>
      36) Қазақстан Республикасының заңдарында айқындалған тұлғадан тауарларды, жұмыстарды, көрсетілетін қызметтерді сатып алу;</w:t>
      </w:r>
      <w:r>
        <w:br/>
      </w:r>
      <w:r>
        <w:rPr>
          <w:rFonts w:ascii="Consolas"/>
          <w:b w:val="false"/>
          <w:i w:val="false"/>
          <w:color w:val="000000"/>
          <w:sz w:val="20"/>
        </w:rPr>
        <w:t>
</w:t>
      </w:r>
      <w:r>
        <w:rPr>
          <w:rFonts w:ascii="Consolas"/>
          <w:b w:val="false"/>
          <w:i w:val="false"/>
          <w:color w:val="000000"/>
          <w:sz w:val="20"/>
        </w:rPr>
        <w:t>
      36-1) шетелдік депозитарийлердің және өзге де қаржы ұйымдарының көрсетілетін қызметтерін сатып алуды қоса алғанда, депозитарлық қызметті жүзеге асыру үшін қажетті тауарларды, жұмыстарды, көрсетілетін қызметтерді сатып алу;</w:t>
      </w:r>
      <w:r>
        <w:br/>
      </w:r>
      <w:r>
        <w:rPr>
          <w:rFonts w:ascii="Consolas"/>
          <w:b w:val="false"/>
          <w:i w:val="false"/>
          <w:color w:val="000000"/>
          <w:sz w:val="20"/>
        </w:rPr>
        <w:t>
</w:t>
      </w:r>
      <w:r>
        <w:rPr>
          <w:rFonts w:ascii="Consolas"/>
          <w:b w:val="false"/>
          <w:i w:val="false"/>
          <w:color w:val="000000"/>
          <w:sz w:val="20"/>
        </w:rPr>
        <w:t xml:space="preserve">
      37)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38) мамандандырылған ұйымының (агенттің) отандық өнім өндірушілерден азық-түлік тауарларын, сондай-ақ оларды сақтау, өңдеу және тасымалдау жөніндегі көрсетілетін қызметтерді сатып алу. Мамандандырылған ұйымдардың (агенттердің) тізбесін Қазақстан Республикасының Үкіметі </w:t>
      </w:r>
      <w:r>
        <w:rPr>
          <w:rFonts w:ascii="Consolas"/>
          <w:b w:val="false"/>
          <w:i w:val="false"/>
          <w:color w:val="000000"/>
          <w:sz w:val="20"/>
        </w:rPr>
        <w:t>бекітеді</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39) статистикалық бақылаулар деректерін өңдеу жөніндегі көрсетілетін қызметтерді сатып алу; </w:t>
      </w:r>
      <w:r>
        <w:br/>
      </w:r>
      <w:r>
        <w:rPr>
          <w:rFonts w:ascii="Consolas"/>
          <w:b w:val="false"/>
          <w:i w:val="false"/>
          <w:color w:val="000000"/>
          <w:sz w:val="20"/>
        </w:rPr>
        <w:t>
</w:t>
      </w:r>
      <w:r>
        <w:rPr>
          <w:rFonts w:ascii="Consolas"/>
          <w:b w:val="false"/>
          <w:i w:val="false"/>
          <w:color w:val="000000"/>
          <w:sz w:val="20"/>
        </w:rPr>
        <w:t xml:space="preserve">
      40) мыналарды: </w:t>
      </w:r>
      <w:r>
        <w:br/>
      </w:r>
      <w:r>
        <w:rPr>
          <w:rFonts w:ascii="Consolas"/>
          <w:b w:val="false"/>
          <w:i w:val="false"/>
          <w:color w:val="000000"/>
          <w:sz w:val="20"/>
        </w:rPr>
        <w:t>
      Қазақстан Республикасының атқарушылық іс жүргізу және сот орындаушыларының мәртебесі туралы </w:t>
      </w:r>
      <w:r>
        <w:rPr>
          <w:rFonts w:ascii="Consolas"/>
          <w:b w:val="false"/>
          <w:i w:val="false"/>
          <w:color w:val="000000"/>
          <w:sz w:val="20"/>
        </w:rPr>
        <w:t>заңнамасына</w:t>
      </w:r>
      <w:r>
        <w:rPr>
          <w:rFonts w:ascii="Consolas"/>
          <w:b w:val="false"/>
          <w:i w:val="false"/>
          <w:color w:val="000000"/>
          <w:sz w:val="20"/>
        </w:rPr>
        <w:t xml:space="preserve"> сәйкес сот орындаушылары өткізетін; </w:t>
      </w:r>
      <w:r>
        <w:br/>
      </w:r>
      <w:r>
        <w:rPr>
          <w:rFonts w:ascii="Consolas"/>
          <w:b w:val="false"/>
          <w:i w:val="false"/>
          <w:color w:val="000000"/>
          <w:sz w:val="20"/>
        </w:rPr>
        <w:t>
      Қазақстан Республикасының оңалту және банкроттық туралы заңнамасына сәйкес өткізілетін;</w:t>
      </w:r>
      <w:r>
        <w:br/>
      </w:r>
      <w:r>
        <w:rPr>
          <w:rFonts w:ascii="Consolas"/>
          <w:b w:val="false"/>
          <w:i w:val="false"/>
          <w:color w:val="000000"/>
          <w:sz w:val="20"/>
        </w:rPr>
        <w:t>
      Қазақстан Республикасының жер </w:t>
      </w:r>
      <w:r>
        <w:rPr>
          <w:rFonts w:ascii="Consolas"/>
          <w:b w:val="false"/>
          <w:i w:val="false"/>
          <w:color w:val="000000"/>
          <w:sz w:val="20"/>
        </w:rPr>
        <w:t>заңнамасына</w:t>
      </w:r>
      <w:r>
        <w:rPr>
          <w:rFonts w:ascii="Consolas"/>
          <w:b w:val="false"/>
          <w:i w:val="false"/>
          <w:color w:val="000000"/>
          <w:sz w:val="20"/>
        </w:rPr>
        <w:t xml:space="preserve"> сәйкес өткізілетін; </w:t>
      </w:r>
      <w:r>
        <w:br/>
      </w:r>
      <w:r>
        <w:rPr>
          <w:rFonts w:ascii="Consolas"/>
          <w:b w:val="false"/>
          <w:i w:val="false"/>
          <w:color w:val="000000"/>
          <w:sz w:val="20"/>
        </w:rPr>
        <w:t>
      </w:t>
      </w:r>
      <w:r>
        <w:rPr>
          <w:rFonts w:ascii="Consolas"/>
          <w:b w:val="false"/>
          <w:i w:val="false"/>
          <w:color w:val="000000"/>
          <w:sz w:val="20"/>
        </w:rPr>
        <w:t>мемлекеттік мүлікті жекешелендіру</w:t>
      </w:r>
      <w:r>
        <w:rPr>
          <w:rFonts w:ascii="Consolas"/>
          <w:b w:val="false"/>
          <w:i w:val="false"/>
          <w:color w:val="000000"/>
          <w:sz w:val="20"/>
        </w:rPr>
        <w:t xml:space="preserve"> кезіндегі сауда-саттықта (аукциондарда) сатылатын мүліктерді (активтерді) сатып алу;</w:t>
      </w:r>
      <w:r>
        <w:br/>
      </w:r>
      <w:r>
        <w:rPr>
          <w:rFonts w:ascii="Consolas"/>
          <w:b w:val="false"/>
          <w:i w:val="false"/>
          <w:color w:val="000000"/>
          <w:sz w:val="20"/>
        </w:rPr>
        <w:t>
</w:t>
      </w:r>
      <w:r>
        <w:rPr>
          <w:rFonts w:ascii="Consolas"/>
          <w:b w:val="false"/>
          <w:i w:val="false"/>
          <w:color w:val="000000"/>
          <w:sz w:val="20"/>
        </w:rPr>
        <w:t>
      41) адвокаттардың Қазақстан Республикасының </w:t>
      </w:r>
      <w:r>
        <w:rPr>
          <w:rFonts w:ascii="Consolas"/>
          <w:b w:val="false"/>
          <w:i w:val="false"/>
          <w:color w:val="000000"/>
          <w:sz w:val="20"/>
        </w:rPr>
        <w:t>заңдарына</w:t>
      </w:r>
      <w:r>
        <w:rPr>
          <w:rFonts w:ascii="Consolas"/>
          <w:b w:val="false"/>
          <w:i w:val="false"/>
          <w:color w:val="000000"/>
          <w:sz w:val="20"/>
        </w:rPr>
        <w:t xml:space="preserve"> сәйкес оған ақы төлеуден босатылған адамдарға көрсететін қызметтерін сатып алу; </w:t>
      </w:r>
      <w:r>
        <w:br/>
      </w:r>
      <w:r>
        <w:rPr>
          <w:rFonts w:ascii="Consolas"/>
          <w:b w:val="false"/>
          <w:i w:val="false"/>
          <w:color w:val="000000"/>
          <w:sz w:val="20"/>
        </w:rPr>
        <w:t>
</w:t>
      </w:r>
      <w:r>
        <w:rPr>
          <w:rFonts w:ascii="Consolas"/>
          <w:b w:val="false"/>
          <w:i w:val="false"/>
          <w:color w:val="000000"/>
          <w:sz w:val="20"/>
        </w:rPr>
        <w:t>
      42) қылмыстық-атқару жүйесі органдарының түзеу мекемелерiнiң мемлекеттiк кәсiпорындары өндiретiн, орындайтын, көрсететiн тауарларды, жұмыстарды, қызметтердi сатып алуы. Тауарлардың, жұмыстардың, көрсетілетін қызметтердiң тiзбесi мен көлемiн, сондай-ақ осындай тауарлар, жұмыстар, көрсетілетін қызметтер сатып алынатын түзеу мекемелерi мемлекеттік кәсiпорындарының тiзбесiн Қазақстан Республикасының Үкiметi </w:t>
      </w:r>
      <w:r>
        <w:rPr>
          <w:rFonts w:ascii="Consolas"/>
          <w:b w:val="false"/>
          <w:i w:val="false"/>
          <w:color w:val="000000"/>
          <w:sz w:val="20"/>
        </w:rPr>
        <w:t>бекiтедi</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43) мемлекеттік қорғаныстық тапсырыстың құрамына кіретін әскери және қосарланған мақсаттағы (қолданыстағы) тауарларды, жұмыстарды, көрсетілетін қызметтерді отандық тауар өндірушілер мен жұмыстарды, көрсетілетін қызметтерді отандық берушілерден және (немесе) Қазақстан Республикасының Үкіметі айқындаған уәкілетті ұйымнан сатып алу;</w:t>
      </w:r>
      <w:r>
        <w:br/>
      </w:r>
      <w:r>
        <w:rPr>
          <w:rFonts w:ascii="Consolas"/>
          <w:b w:val="false"/>
          <w:i w:val="false"/>
          <w:color w:val="000000"/>
          <w:sz w:val="20"/>
        </w:rPr>
        <w:t>
</w:t>
      </w:r>
      <w:r>
        <w:rPr>
          <w:rFonts w:ascii="Consolas"/>
          <w:b w:val="false"/>
          <w:i w:val="false"/>
          <w:color w:val="000000"/>
          <w:sz w:val="20"/>
        </w:rPr>
        <w:t xml:space="preserve">
      44) </w:t>
      </w:r>
      <w:r>
        <w:rPr>
          <w:rFonts w:ascii="Consolas"/>
          <w:b w:val="false"/>
          <w:i w:val="false"/>
          <w:color w:val="ff0000"/>
          <w:sz w:val="20"/>
        </w:rPr>
        <w:t xml:space="preserve">алынып тасталды - ҚР 2009.12.29 </w:t>
      </w:r>
      <w:r>
        <w:rPr>
          <w:rFonts w:ascii="Consolas"/>
          <w:b w:val="false"/>
          <w:i w:val="false"/>
          <w:color w:val="000000"/>
          <w:sz w:val="20"/>
        </w:rPr>
        <w:t>№ 233-IV</w:t>
      </w:r>
      <w:r>
        <w:rPr>
          <w:rFonts w:ascii="Consolas"/>
          <w:b w:val="false"/>
          <w:i w:val="false"/>
          <w:color w:val="ff0000"/>
          <w:sz w:val="20"/>
        </w:rPr>
        <w:t xml:space="preserve"> (2011.01.01 бастап қолданысқа енгізіледі) Заңымен;</w:t>
      </w:r>
      <w:r>
        <w:br/>
      </w:r>
      <w:r>
        <w:rPr>
          <w:rFonts w:ascii="Consolas"/>
          <w:b w:val="false"/>
          <w:i w:val="false"/>
          <w:color w:val="000000"/>
          <w:sz w:val="20"/>
        </w:rPr>
        <w:t>
</w:t>
      </w:r>
      <w:r>
        <w:rPr>
          <w:rFonts w:ascii="Consolas"/>
          <w:b w:val="false"/>
          <w:i w:val="false"/>
          <w:color w:val="000000"/>
          <w:sz w:val="20"/>
        </w:rPr>
        <w:t xml:space="preserve">
      45) </w:t>
      </w:r>
      <w:r>
        <w:rPr>
          <w:rFonts w:ascii="Consolas"/>
          <w:b w:val="false"/>
          <w:i w:val="false"/>
          <w:color w:val="ff0000"/>
          <w:sz w:val="20"/>
        </w:rPr>
        <w:t xml:space="preserve">алынып тасталды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Заңымен; </w:t>
      </w:r>
      <w:r>
        <w:br/>
      </w:r>
      <w:r>
        <w:rPr>
          <w:rFonts w:ascii="Consolas"/>
          <w:b w:val="false"/>
          <w:i w:val="false"/>
          <w:color w:val="000000"/>
          <w:sz w:val="20"/>
        </w:rPr>
        <w:t>
</w:t>
      </w:r>
      <w:r>
        <w:rPr>
          <w:rFonts w:ascii="Consolas"/>
          <w:b w:val="false"/>
          <w:i w:val="false"/>
          <w:color w:val="000000"/>
          <w:sz w:val="20"/>
        </w:rPr>
        <w:t xml:space="preserve">
      46) электр энергиясын сатып алу; </w:t>
      </w:r>
      <w:r>
        <w:br/>
      </w:r>
      <w:r>
        <w:rPr>
          <w:rFonts w:ascii="Consolas"/>
          <w:b w:val="false"/>
          <w:i w:val="false"/>
          <w:color w:val="000000"/>
          <w:sz w:val="20"/>
        </w:rPr>
        <w:t>
</w:t>
      </w:r>
      <w:r>
        <w:rPr>
          <w:rFonts w:ascii="Consolas"/>
          <w:b w:val="false"/>
          <w:i w:val="false"/>
          <w:color w:val="000000"/>
          <w:sz w:val="20"/>
        </w:rPr>
        <w:t xml:space="preserve">
      47) </w:t>
      </w:r>
      <w:r>
        <w:rPr>
          <w:rFonts w:ascii="Consolas"/>
          <w:b w:val="false"/>
          <w:i w:val="false"/>
          <w:color w:val="ff0000"/>
          <w:sz w:val="20"/>
        </w:rPr>
        <w:t xml:space="preserve">алынып тасталды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Заңымен; </w:t>
      </w:r>
      <w:r>
        <w:br/>
      </w:r>
      <w:r>
        <w:rPr>
          <w:rFonts w:ascii="Consolas"/>
          <w:b w:val="false"/>
          <w:i w:val="false"/>
          <w:color w:val="000000"/>
          <w:sz w:val="20"/>
        </w:rPr>
        <w:t>
</w:t>
      </w:r>
      <w:r>
        <w:rPr>
          <w:rFonts w:ascii="Consolas"/>
          <w:b w:val="false"/>
          <w:i w:val="false"/>
          <w:color w:val="000000"/>
          <w:sz w:val="20"/>
        </w:rPr>
        <w:t xml:space="preserve">
      48) дауыс беретін акцияларының (жарғылық капиталға қатысу үлестерінің) елу және одан астам проценті мемлекетке тиесілі заңды тұлғалардың және олармен аффилиирленген заңды тұлғалардың табиғи газды, уранды және оның қосылыстарын сатып алуы; </w:t>
      </w:r>
      <w:r>
        <w:br/>
      </w:r>
      <w:r>
        <w:rPr>
          <w:rFonts w:ascii="Consolas"/>
          <w:b w:val="false"/>
          <w:i w:val="false"/>
          <w:color w:val="000000"/>
          <w:sz w:val="20"/>
        </w:rPr>
        <w:t>
</w:t>
      </w:r>
      <w:r>
        <w:rPr>
          <w:rFonts w:ascii="Consolas"/>
          <w:b w:val="false"/>
          <w:i w:val="false"/>
          <w:color w:val="000000"/>
          <w:sz w:val="20"/>
        </w:rPr>
        <w:t xml:space="preserve">
      49) нарыққа реттеушілік әсер ету үшін мемлекеттік материалдық резервке тауарлар сатып алу; </w:t>
      </w:r>
      <w:r>
        <w:br/>
      </w:r>
      <w:r>
        <w:rPr>
          <w:rFonts w:ascii="Consolas"/>
          <w:b w:val="false"/>
          <w:i w:val="false"/>
          <w:color w:val="000000"/>
          <w:sz w:val="20"/>
        </w:rPr>
        <w:t>
</w:t>
      </w:r>
      <w:r>
        <w:rPr>
          <w:rFonts w:ascii="Consolas"/>
          <w:b w:val="false"/>
          <w:i w:val="false"/>
          <w:color w:val="000000"/>
          <w:sz w:val="20"/>
        </w:rPr>
        <w:t>
      50) жұмылдыру тапсырыстарын орындайтын ұйымдардан </w:t>
      </w:r>
      <w:r>
        <w:rPr>
          <w:rFonts w:ascii="Consolas"/>
          <w:b w:val="false"/>
          <w:i w:val="false"/>
          <w:color w:val="000000"/>
          <w:sz w:val="20"/>
        </w:rPr>
        <w:t>жұмылдыру резервінің</w:t>
      </w:r>
      <w:r>
        <w:rPr>
          <w:rFonts w:ascii="Consolas"/>
          <w:b w:val="false"/>
          <w:i w:val="false"/>
          <w:color w:val="000000"/>
          <w:sz w:val="20"/>
        </w:rPr>
        <w:t xml:space="preserve"> материалдық құндылықтарын сақтау жөнінде көрсетілетін қызметтерді сатып алу; </w:t>
      </w:r>
      <w:r>
        <w:br/>
      </w:r>
      <w:r>
        <w:rPr>
          <w:rFonts w:ascii="Consolas"/>
          <w:b w:val="false"/>
          <w:i w:val="false"/>
          <w:color w:val="000000"/>
          <w:sz w:val="20"/>
        </w:rPr>
        <w:t>
</w:t>
      </w:r>
      <w:r>
        <w:rPr>
          <w:rFonts w:ascii="Consolas"/>
          <w:b w:val="false"/>
          <w:i w:val="false"/>
          <w:color w:val="000000"/>
          <w:sz w:val="20"/>
        </w:rPr>
        <w:t xml:space="preserve">
      51)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52) отандық тауар өндірушілердің — мемлекеттік қорғаныстық тапсырысты орындаушылардың "Мемлекеттік қорғаныстық тапсырыс туралы" Қазақстан Республикасының </w:t>
      </w:r>
      <w:r>
        <w:rPr>
          <w:rFonts w:ascii="Consolas"/>
          <w:b w:val="false"/>
          <w:i w:val="false"/>
          <w:color w:val="000000"/>
          <w:sz w:val="20"/>
        </w:rPr>
        <w:t>Заңында</w:t>
      </w:r>
      <w:r>
        <w:rPr>
          <w:rFonts w:ascii="Consolas"/>
          <w:b w:val="false"/>
          <w:i w:val="false"/>
          <w:color w:val="000000"/>
          <w:sz w:val="20"/>
        </w:rPr>
        <w:t xml:space="preserve"> айқындалған мемлекеттік қорғаныстық тапсырыстың құрамына кіретін өнімдерді өндіру үшін тауарларды, жұмыстарды, көрсетілетін қызметтерді сатып алуы; </w:t>
      </w:r>
      <w:r>
        <w:br/>
      </w:r>
      <w:r>
        <w:rPr>
          <w:rFonts w:ascii="Consolas"/>
          <w:b w:val="false"/>
          <w:i w:val="false"/>
          <w:color w:val="000000"/>
          <w:sz w:val="20"/>
        </w:rPr>
        <w:t>
</w:t>
      </w:r>
      <w:r>
        <w:rPr>
          <w:rFonts w:ascii="Consolas"/>
          <w:b w:val="false"/>
          <w:i w:val="false"/>
          <w:color w:val="000000"/>
          <w:sz w:val="20"/>
        </w:rPr>
        <w:t>
      53) Қазақстан Республикасының Үкіметі айқындаған уәкілетті ұйымның мемлекеттің әскери қауіпсіздігін қамтамасыз ету үшін қажетті әскери және қосарланған мақсаттағы (қолданыстағы) тауарларды (өнімдерді), жұмыстар мен көрсетілетін қызметтерді сатып алуы;</w:t>
      </w:r>
      <w:r>
        <w:br/>
      </w:r>
      <w:r>
        <w:rPr>
          <w:rFonts w:ascii="Consolas"/>
          <w:b w:val="false"/>
          <w:i w:val="false"/>
          <w:color w:val="000000"/>
          <w:sz w:val="20"/>
        </w:rPr>
        <w:t>
</w:t>
      </w:r>
      <w:r>
        <w:rPr>
          <w:rFonts w:ascii="Consolas"/>
          <w:b w:val="false"/>
          <w:i w:val="false"/>
          <w:color w:val="000000"/>
          <w:sz w:val="20"/>
        </w:rPr>
        <w:t xml:space="preserve">
      54) ғарышкерлерді даярлау және ғарышкерлердің ғарышқа ұшуын жүзеге асыруды ұйымдастыру жөнінде көрсетілетін қызметтерді сатып алу; </w:t>
      </w:r>
      <w:r>
        <w:br/>
      </w:r>
      <w:r>
        <w:rPr>
          <w:rFonts w:ascii="Consolas"/>
          <w:b w:val="false"/>
          <w:i w:val="false"/>
          <w:color w:val="000000"/>
          <w:sz w:val="20"/>
        </w:rPr>
        <w:t>
</w:t>
      </w:r>
      <w:r>
        <w:rPr>
          <w:rFonts w:ascii="Consolas"/>
          <w:b w:val="false"/>
          <w:i w:val="false"/>
          <w:color w:val="000000"/>
          <w:sz w:val="20"/>
        </w:rPr>
        <w:t xml:space="preserve">
      55) мемлекеттік кәсіпорындардың, дауыс беретін акцияларының (жарғылық капиталға қатысу үлестерінің) елу және одан астам проценті мемлекетке тиесілі заңды тұлғалардың және ұзақ мерзімдік бес жылдық шарт бойынша олармен аффилиирленген заңды тұлғалардың, егер соңғы үш жыл ішінде мұндай тауарларды сатып алу Қазақстан Республикасының шегінен тыс жүргізілген болса, тапсырыс берушінің техникалық шарттары бойынша Қазақстан Республикасында тәжірибелік өнеркәсіп үлгісінде өндіруді және тауарларды сериялық өндіруді ұйымдастыруды көздейтін отандық тауар өндірушілерден тауарларды сатып алуы; </w:t>
      </w:r>
      <w:r>
        <w:br/>
      </w:r>
      <w:r>
        <w:rPr>
          <w:rFonts w:ascii="Consolas"/>
          <w:b w:val="false"/>
          <w:i w:val="false"/>
          <w:color w:val="000000"/>
          <w:sz w:val="20"/>
        </w:rPr>
        <w:t>
</w:t>
      </w:r>
      <w:r>
        <w:rPr>
          <w:rFonts w:ascii="Consolas"/>
          <w:b w:val="false"/>
          <w:i w:val="false"/>
          <w:color w:val="000000"/>
          <w:sz w:val="20"/>
        </w:rPr>
        <w:t xml:space="preserve">
      56)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xml:space="preserve">
      57) мамандандырылған авиажөндеу кәсіпорындарында авиациялық техниканы жөндеу қызметін көрсетуді сатып алу; </w:t>
      </w:r>
      <w:r>
        <w:br/>
      </w:r>
      <w:r>
        <w:rPr>
          <w:rFonts w:ascii="Consolas"/>
          <w:b w:val="false"/>
          <w:i w:val="false"/>
          <w:color w:val="000000"/>
          <w:sz w:val="20"/>
        </w:rPr>
        <w:t>
</w:t>
      </w:r>
      <w:r>
        <w:rPr>
          <w:rFonts w:ascii="Consolas"/>
          <w:b w:val="false"/>
          <w:i w:val="false"/>
          <w:color w:val="000000"/>
          <w:sz w:val="20"/>
        </w:rPr>
        <w:t>
      58) Қазақстан Республикасының саяси, экономикалық және әлеуметтік тұрақтылығына немесе оның әкімшілік-аумақтық бірлігіне қауіп төндіретін ахуал туындаған жағдайларда, Қазақстан Республикасы Үкіметінің шұғыл шығындарға арналған резервінен бөлінген ақша есебінен тауарларды, жұмыстарды, көрсетілетін қызметтерді сатып алу;</w:t>
      </w:r>
      <w:r>
        <w:br/>
      </w:r>
      <w:r>
        <w:rPr>
          <w:rFonts w:ascii="Consolas"/>
          <w:b w:val="false"/>
          <w:i w:val="false"/>
          <w:color w:val="000000"/>
          <w:sz w:val="20"/>
        </w:rPr>
        <w:t>
</w:t>
      </w:r>
      <w:r>
        <w:rPr>
          <w:rFonts w:ascii="Consolas"/>
          <w:b w:val="false"/>
          <w:i w:val="false"/>
          <w:color w:val="000000"/>
          <w:sz w:val="20"/>
        </w:rPr>
        <w:t xml:space="preserve">
      59)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60) егер мұндай біртекті тауарлардың, жұмыстардың, көрсетілетiн қызметтердің құндық мәндегі жылдық көлемі тиісті қаржы жылына республикалық бюджет туралы </w:t>
      </w:r>
      <w:r>
        <w:rPr>
          <w:rFonts w:ascii="Consolas"/>
          <w:b w:val="false"/>
          <w:i w:val="false"/>
          <w:color w:val="000000"/>
          <w:sz w:val="20"/>
        </w:rPr>
        <w:t>заңмен</w:t>
      </w:r>
      <w:r>
        <w:rPr>
          <w:rFonts w:ascii="Consolas"/>
          <w:b w:val="false"/>
          <w:i w:val="false"/>
          <w:color w:val="000000"/>
          <w:sz w:val="20"/>
        </w:rPr>
        <w:t xml:space="preserve"> белгіленген жүз еселенген айлық есептік көрсеткіш мөлшерінен аспаса, біртекті тауарларды, жұмыстарды, көрсетілетін қызметтерді сатып алу;</w:t>
      </w:r>
      <w:r>
        <w:br/>
      </w:r>
      <w:r>
        <w:rPr>
          <w:rFonts w:ascii="Consolas"/>
          <w:b w:val="false"/>
          <w:i w:val="false"/>
          <w:color w:val="000000"/>
          <w:sz w:val="20"/>
        </w:rPr>
        <w:t>
</w:t>
      </w:r>
      <w:r>
        <w:rPr>
          <w:rFonts w:ascii="Consolas"/>
          <w:b w:val="false"/>
          <w:i w:val="false"/>
          <w:color w:val="000000"/>
          <w:sz w:val="20"/>
        </w:rPr>
        <w:t>
      61) зообаққа, театрға, кинотеатрға, концертке, циркке, мұражайға, көрмеге және спорттық іс-шараға баруға тапсырыс орналастыру;</w:t>
      </w:r>
      <w:r>
        <w:br/>
      </w:r>
      <w:r>
        <w:rPr>
          <w:rFonts w:ascii="Consolas"/>
          <w:b w:val="false"/>
          <w:i w:val="false"/>
          <w:color w:val="000000"/>
          <w:sz w:val="20"/>
        </w:rPr>
        <w:t>
</w:t>
      </w:r>
      <w:r>
        <w:rPr>
          <w:rFonts w:ascii="Consolas"/>
          <w:b w:val="false"/>
          <w:i w:val="false"/>
          <w:color w:val="000000"/>
          <w:sz w:val="20"/>
        </w:rPr>
        <w:t>
      62) тиісті авторлардың күрделі құрылыс объектілерінің жобалау құжаттамасын әзірлеуді авторлық қадағалау, күрделі құрылыс объектілерінің құрылысын, олардың реконструкциясы мен күрделі жөндеуін авторлық қадағалау жөніндегі қызмет көрсетулерін сатып алу;</w:t>
      </w:r>
      <w:r>
        <w:br/>
      </w:r>
      <w:r>
        <w:rPr>
          <w:rFonts w:ascii="Consolas"/>
          <w:b w:val="false"/>
          <w:i w:val="false"/>
          <w:color w:val="000000"/>
          <w:sz w:val="20"/>
        </w:rPr>
        <w:t>
</w:t>
      </w:r>
      <w:r>
        <w:rPr>
          <w:rFonts w:ascii="Consolas"/>
          <w:b w:val="false"/>
          <w:i w:val="false"/>
          <w:color w:val="000000"/>
          <w:sz w:val="20"/>
        </w:rPr>
        <w:t>
      63) Қазақстан Республикасы халқының мәдени мұра объектісін (тарих және мәдениет ескерткішін) сақтау жөніндегі жұмыстардың жүргізілуіне техникалық және авторлық қадағалау жүргізу бойынша көрсетілетін қызметтерді сатып алу;</w:t>
      </w:r>
      <w:r>
        <w:br/>
      </w:r>
      <w:r>
        <w:rPr>
          <w:rFonts w:ascii="Consolas"/>
          <w:b w:val="false"/>
          <w:i w:val="false"/>
          <w:color w:val="000000"/>
          <w:sz w:val="20"/>
        </w:rPr>
        <w:t>
</w:t>
      </w:r>
      <w:r>
        <w:rPr>
          <w:rFonts w:ascii="Consolas"/>
          <w:b w:val="false"/>
          <w:i w:val="false"/>
          <w:color w:val="000000"/>
          <w:sz w:val="20"/>
        </w:rPr>
        <w:t>
      64) театрдың, филармонияның, мұражайдың және мәдени-демалыс ұйымының сахналық көрсетілімдерді жүзеге асыру және көпшілік алдында өнер туындыларын орындау үшін тауарлар мен көрсетілетін қызметтерді сатып алуы;</w:t>
      </w:r>
      <w:r>
        <w:br/>
      </w:r>
      <w:r>
        <w:rPr>
          <w:rFonts w:ascii="Consolas"/>
          <w:b w:val="false"/>
          <w:i w:val="false"/>
          <w:color w:val="000000"/>
          <w:sz w:val="20"/>
        </w:rPr>
        <w:t>
</w:t>
      </w:r>
      <w:r>
        <w:rPr>
          <w:rFonts w:ascii="Consolas"/>
          <w:b w:val="false"/>
          <w:i w:val="false"/>
          <w:color w:val="000000"/>
          <w:sz w:val="20"/>
        </w:rPr>
        <w:t>
      65) тауарды, жұмысты, көрсетілетін қызметті Қазақстан Республикасы Президентінің шешімі (тапсырмасы) бойынша Қазақстан Республикасының Үкіметі айқындаған тұлғадан сатып алу;</w:t>
      </w:r>
      <w:r>
        <w:br/>
      </w:r>
      <w:r>
        <w:rPr>
          <w:rFonts w:ascii="Consolas"/>
          <w:b w:val="false"/>
          <w:i w:val="false"/>
          <w:color w:val="000000"/>
          <w:sz w:val="20"/>
        </w:rPr>
        <w:t>
</w:t>
      </w:r>
      <w:r>
        <w:rPr>
          <w:rFonts w:ascii="Consolas"/>
          <w:b w:val="false"/>
          <w:i w:val="false"/>
          <w:color w:val="000000"/>
          <w:sz w:val="20"/>
        </w:rPr>
        <w:t>
      66) Қазақстан Республикасы Президентінің, Қазақстан Республикасы Парламентінің, Қазақстан Республикасы Үкіметінің қызметін қамтамасыз ететін мемлекеттік орган не оның ведомстволары Қазақстан Республикасының мемлекеттік мүлік туралы заңнамасына сәйкес басқаруды жүзеге асыратын мемлекеттік кәсіпорындардың, дауыс беретін акцияларының (жарғылық капиталға қатысу үлестерінің) елу және одан да көп пайызы мемлекетке тиесілі заңды тұлғалардың тауарларды, жұмыстарды, көрсетілетін қызметтерді сатып алуы;</w:t>
      </w:r>
      <w:r>
        <w:br/>
      </w:r>
      <w:r>
        <w:rPr>
          <w:rFonts w:ascii="Consolas"/>
          <w:b w:val="false"/>
          <w:i w:val="false"/>
          <w:color w:val="000000"/>
          <w:sz w:val="20"/>
        </w:rPr>
        <w:t>
</w:t>
      </w:r>
      <w:r>
        <w:rPr>
          <w:rFonts w:ascii="Consolas"/>
          <w:b w:val="false"/>
          <w:i w:val="false"/>
          <w:color w:val="000000"/>
          <w:sz w:val="20"/>
        </w:rPr>
        <w:t>
      67) мектепке дейінгі білім беру ұйымдарында тәрбиеленетін және білім алатын балаларды тамақтандыруды қамтамасыз етумен байланысты тауарларды, жұмыстарды, көрсетілетін қызметтерді сатып алу;</w:t>
      </w:r>
      <w:r>
        <w:br/>
      </w:r>
      <w:r>
        <w:rPr>
          <w:rFonts w:ascii="Consolas"/>
          <w:b w:val="false"/>
          <w:i w:val="false"/>
          <w:color w:val="000000"/>
          <w:sz w:val="20"/>
        </w:rPr>
        <w:t>
</w:t>
      </w:r>
      <w:r>
        <w:rPr>
          <w:rFonts w:ascii="Consolas"/>
          <w:b w:val="false"/>
          <w:i w:val="false"/>
          <w:color w:val="000000"/>
          <w:sz w:val="20"/>
        </w:rPr>
        <w:t>
      68) спорт түрлері бойынша спортшыларды ұстауға, қамтамасыз етуге, даярлауға және олардың спорттық іс-шараларға қатысуына, оның ішінде спорттық іс-шараларды ұйымдастыруға және өткізуге байланысты көрсетілетін қызметтерді сатып алу оларға қатысты дене шынықтыру және спорт саласындағы уәкілетті орган немесе жергілікті атқарушы орган Қазақстан Республикасының мемлекеттік мүлік туралы заңнамасына сәйкес басқаруды жүзеге асыратын мемлекеттік кәсіпорындарда жүзеге асырылады.</w:t>
      </w:r>
      <w:r>
        <w:br/>
      </w:r>
      <w:r>
        <w:rPr>
          <w:rFonts w:ascii="Consolas"/>
          <w:b w:val="false"/>
          <w:i w:val="false"/>
          <w:color w:val="000000"/>
          <w:sz w:val="20"/>
        </w:rPr>
        <w:t>
</w:t>
      </w:r>
      <w:r>
        <w:rPr>
          <w:rFonts w:ascii="Consolas"/>
          <w:b w:val="false"/>
          <w:i w:val="false"/>
          <w:color w:val="000000"/>
          <w:sz w:val="20"/>
        </w:rPr>
        <w:t>
      2. Осы баптың 1-тармағында көзделген жағдайларда мемлекеттік сатып алу осы Заңның 3-бабының </w:t>
      </w:r>
      <w:r>
        <w:rPr>
          <w:rFonts w:ascii="Consolas"/>
          <w:b w:val="false"/>
          <w:i w:val="false"/>
          <w:color w:val="000000"/>
          <w:sz w:val="20"/>
        </w:rPr>
        <w:t>1) тармақшасында</w:t>
      </w:r>
      <w:r>
        <w:rPr>
          <w:rFonts w:ascii="Consolas"/>
          <w:b w:val="false"/>
          <w:i w:val="false"/>
          <w:color w:val="000000"/>
          <w:sz w:val="20"/>
        </w:rPr>
        <w:t xml:space="preserve"> көзделген мемлекеттік сатып алуды құқықтық реттеу қағидаты сақтала отырып, Қазақстан Республикасының азаматтық заңнамасына сәйкес жүзеге асырылады.</w:t>
      </w:r>
      <w:r>
        <w:br/>
      </w:r>
      <w:r>
        <w:rPr>
          <w:rFonts w:ascii="Consolas"/>
          <w:b w:val="false"/>
          <w:i w:val="false"/>
          <w:color w:val="000000"/>
          <w:sz w:val="20"/>
        </w:rPr>
        <w:t>
</w:t>
      </w:r>
      <w:r>
        <w:rPr>
          <w:rFonts w:ascii="Consolas"/>
          <w:b w:val="false"/>
          <w:i w:val="false"/>
          <w:color w:val="000000"/>
          <w:sz w:val="20"/>
        </w:rPr>
        <w:t>
      3. Осы баптың 1-тармағының </w:t>
      </w:r>
      <w:r>
        <w:rPr>
          <w:rFonts w:ascii="Consolas"/>
          <w:b w:val="false"/>
          <w:i w:val="false"/>
          <w:color w:val="000000"/>
          <w:sz w:val="20"/>
        </w:rPr>
        <w:t>5)</w:t>
      </w:r>
      <w:r>
        <w:rPr>
          <w:rFonts w:ascii="Consolas"/>
          <w:b w:val="false"/>
          <w:i w:val="false"/>
          <w:color w:val="000000"/>
          <w:sz w:val="20"/>
        </w:rPr>
        <w:t>, </w:t>
      </w:r>
      <w:r>
        <w:rPr>
          <w:rFonts w:ascii="Consolas"/>
          <w:b w:val="false"/>
          <w:i w:val="false"/>
          <w:color w:val="000000"/>
          <w:sz w:val="20"/>
        </w:rPr>
        <w:t>6)</w:t>
      </w:r>
      <w:r>
        <w:rPr>
          <w:rFonts w:ascii="Consolas"/>
          <w:b w:val="false"/>
          <w:i w:val="false"/>
          <w:color w:val="000000"/>
          <w:sz w:val="20"/>
        </w:rPr>
        <w:t>, </w:t>
      </w:r>
      <w:r>
        <w:rPr>
          <w:rFonts w:ascii="Consolas"/>
          <w:b w:val="false"/>
          <w:i w:val="false"/>
          <w:color w:val="000000"/>
          <w:sz w:val="20"/>
        </w:rPr>
        <w:t>9-1)</w:t>
      </w:r>
      <w:r>
        <w:rPr>
          <w:rFonts w:ascii="Consolas"/>
          <w:b w:val="false"/>
          <w:i w:val="false"/>
          <w:color w:val="000000"/>
          <w:sz w:val="20"/>
        </w:rPr>
        <w:t>, 11-1), </w:t>
      </w:r>
      <w:r>
        <w:rPr>
          <w:rFonts w:ascii="Consolas"/>
          <w:b w:val="false"/>
          <w:i w:val="false"/>
          <w:color w:val="000000"/>
          <w:sz w:val="20"/>
        </w:rPr>
        <w:t>13)</w:t>
      </w:r>
      <w:r>
        <w:rPr>
          <w:rFonts w:ascii="Consolas"/>
          <w:b w:val="false"/>
          <w:i w:val="false"/>
          <w:color w:val="000000"/>
          <w:sz w:val="20"/>
        </w:rPr>
        <w:t>, </w:t>
      </w:r>
      <w:r>
        <w:rPr>
          <w:rFonts w:ascii="Consolas"/>
          <w:b w:val="false"/>
          <w:i w:val="false"/>
          <w:color w:val="000000"/>
          <w:sz w:val="20"/>
        </w:rPr>
        <w:t>21-1)</w:t>
      </w:r>
      <w:r>
        <w:rPr>
          <w:rFonts w:ascii="Consolas"/>
          <w:b w:val="false"/>
          <w:i w:val="false"/>
          <w:color w:val="000000"/>
          <w:sz w:val="20"/>
        </w:rPr>
        <w:t>, </w:t>
      </w:r>
      <w:r>
        <w:rPr>
          <w:rFonts w:ascii="Consolas"/>
          <w:b w:val="false"/>
          <w:i w:val="false"/>
          <w:color w:val="000000"/>
          <w:sz w:val="20"/>
        </w:rPr>
        <w:t>21-2)</w:t>
      </w:r>
      <w:r>
        <w:rPr>
          <w:rFonts w:ascii="Consolas"/>
          <w:b w:val="false"/>
          <w:i w:val="false"/>
          <w:color w:val="000000"/>
          <w:sz w:val="20"/>
        </w:rPr>
        <w:t>, </w:t>
      </w:r>
      <w:r>
        <w:rPr>
          <w:rFonts w:ascii="Consolas"/>
          <w:b w:val="false"/>
          <w:i w:val="false"/>
          <w:color w:val="000000"/>
          <w:sz w:val="20"/>
        </w:rPr>
        <w:t>33-1)</w:t>
      </w:r>
      <w:r>
        <w:rPr>
          <w:rFonts w:ascii="Consolas"/>
          <w:b w:val="false"/>
          <w:i w:val="false"/>
          <w:color w:val="000000"/>
          <w:sz w:val="20"/>
        </w:rPr>
        <w:t>, </w:t>
      </w:r>
      <w:r>
        <w:rPr>
          <w:rFonts w:ascii="Consolas"/>
          <w:b w:val="false"/>
          <w:i w:val="false"/>
          <w:color w:val="000000"/>
          <w:sz w:val="20"/>
        </w:rPr>
        <w:t>38)</w:t>
      </w:r>
      <w:r>
        <w:rPr>
          <w:rFonts w:ascii="Consolas"/>
          <w:b w:val="false"/>
          <w:i w:val="false"/>
          <w:color w:val="000000"/>
          <w:sz w:val="20"/>
        </w:rPr>
        <w:t>, </w:t>
      </w:r>
      <w:r>
        <w:rPr>
          <w:rFonts w:ascii="Consolas"/>
          <w:b w:val="false"/>
          <w:i w:val="false"/>
          <w:color w:val="000000"/>
          <w:sz w:val="20"/>
        </w:rPr>
        <w:t>48)</w:t>
      </w:r>
      <w:r>
        <w:rPr>
          <w:rFonts w:ascii="Consolas"/>
          <w:b w:val="false"/>
          <w:i w:val="false"/>
          <w:color w:val="000000"/>
          <w:sz w:val="20"/>
        </w:rPr>
        <w:t>, </w:t>
      </w:r>
      <w:r>
        <w:rPr>
          <w:rFonts w:ascii="Consolas"/>
          <w:b w:val="false"/>
          <w:i w:val="false"/>
          <w:color w:val="000000"/>
          <w:sz w:val="20"/>
        </w:rPr>
        <w:t>53)</w:t>
      </w:r>
      <w:r>
        <w:rPr>
          <w:rFonts w:ascii="Consolas"/>
          <w:b w:val="false"/>
          <w:i w:val="false"/>
          <w:color w:val="000000"/>
          <w:sz w:val="20"/>
        </w:rPr>
        <w:t>, </w:t>
      </w:r>
      <w:r>
        <w:rPr>
          <w:rFonts w:ascii="Consolas"/>
          <w:b w:val="false"/>
          <w:i w:val="false"/>
          <w:color w:val="000000"/>
          <w:sz w:val="20"/>
        </w:rPr>
        <w:t>55)</w:t>
      </w:r>
      <w:r>
        <w:rPr>
          <w:rFonts w:ascii="Consolas"/>
          <w:b w:val="false"/>
          <w:i w:val="false"/>
          <w:color w:val="000000"/>
          <w:sz w:val="20"/>
        </w:rPr>
        <w:t>, </w:t>
      </w:r>
      <w:r>
        <w:rPr>
          <w:rFonts w:ascii="Consolas"/>
          <w:b w:val="false"/>
          <w:i w:val="false"/>
          <w:color w:val="000000"/>
          <w:sz w:val="20"/>
        </w:rPr>
        <w:t>64)</w:t>
      </w:r>
      <w:r>
        <w:rPr>
          <w:rFonts w:ascii="Consolas"/>
          <w:b w:val="false"/>
          <w:i w:val="false"/>
          <w:color w:val="000000"/>
          <w:sz w:val="20"/>
        </w:rPr>
        <w:t>, 66) және 67) тармақшаларының ережелері мемлекеттік органдар және мемлекеттік мекемелер жүзеге асыратын мемлекеттік сатып алуға қолданылмайды.</w:t>
      </w:r>
      <w:r>
        <w:br/>
      </w:r>
      <w:r>
        <w:rPr>
          <w:rFonts w:ascii="Consolas"/>
          <w:b w:val="false"/>
          <w:i w:val="false"/>
          <w:color w:val="000000"/>
          <w:sz w:val="20"/>
        </w:rPr>
        <w:t>
      </w:t>
      </w:r>
      <w:r>
        <w:rPr>
          <w:rFonts w:ascii="Consolas"/>
          <w:b w:val="false"/>
          <w:i w:val="false"/>
          <w:color w:val="ff0000"/>
          <w:sz w:val="20"/>
        </w:rPr>
        <w:t xml:space="preserve">Ескерту. 4-бапқа өзгерістер енгізілді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2009.07.11 </w:t>
      </w:r>
      <w:r>
        <w:rPr>
          <w:rFonts w:ascii="Consolas"/>
          <w:b w:val="false"/>
          <w:i w:val="false"/>
          <w:color w:val="000000"/>
          <w:sz w:val="20"/>
        </w:rPr>
        <w:t>№ 182-IV</w:t>
      </w:r>
      <w:r>
        <w:rPr>
          <w:rFonts w:ascii="Consolas"/>
          <w:b w:val="false"/>
          <w:i w:val="false"/>
          <w:color w:val="ff0000"/>
          <w:sz w:val="20"/>
        </w:rPr>
        <w:t xml:space="preserve">, 2009.07.16 </w:t>
      </w:r>
      <w:r>
        <w:rPr>
          <w:rFonts w:ascii="Consolas"/>
          <w:b w:val="false"/>
          <w:i w:val="false"/>
          <w:color w:val="000000"/>
          <w:sz w:val="20"/>
        </w:rPr>
        <w:t>№ 186-IV</w:t>
      </w:r>
      <w:r>
        <w:rPr>
          <w:rFonts w:ascii="Consolas"/>
          <w:b w:val="false"/>
          <w:i w:val="false"/>
          <w:color w:val="ff0000"/>
          <w:sz w:val="20"/>
        </w:rPr>
        <w:t xml:space="preserve">, </w:t>
      </w:r>
      <w:r>
        <w:rPr>
          <w:rFonts w:ascii="Consolas"/>
          <w:b w:val="false"/>
          <w:i w:val="false"/>
          <w:color w:val="ff0000"/>
          <w:sz w:val="20"/>
        </w:rPr>
        <w:t xml:space="preserve">2009.12.11 </w:t>
      </w:r>
      <w:r>
        <w:rPr>
          <w:rFonts w:ascii="Consolas"/>
          <w:b w:val="false"/>
          <w:i w:val="false"/>
          <w:color w:val="000000"/>
          <w:sz w:val="20"/>
        </w:rPr>
        <w:t>№ 229-IV</w:t>
      </w:r>
      <w:r>
        <w:rPr>
          <w:rFonts w:ascii="Consolas"/>
          <w:b w:val="false"/>
          <w:i w:val="false"/>
          <w:color w:val="ff0000"/>
          <w:sz w:val="20"/>
        </w:rPr>
        <w:t xml:space="preserve"> (қолданысқа енгізілу тәртібін </w:t>
      </w:r>
      <w:r>
        <w:rPr>
          <w:rFonts w:ascii="Consolas"/>
          <w:b w:val="false"/>
          <w:i w:val="false"/>
          <w:color w:val="000000"/>
          <w:sz w:val="20"/>
        </w:rPr>
        <w:t>2-б</w:t>
      </w:r>
      <w:r>
        <w:rPr>
          <w:rFonts w:ascii="Consolas"/>
          <w:b w:val="false"/>
          <w:i w:val="false"/>
          <w:color w:val="ff0000"/>
          <w:sz w:val="20"/>
        </w:rPr>
        <w:t xml:space="preserve">. қараңыз), 2009.12.29 </w:t>
      </w:r>
      <w:r>
        <w:rPr>
          <w:rFonts w:ascii="Consolas"/>
          <w:b w:val="false"/>
          <w:i w:val="false"/>
          <w:color w:val="000000"/>
          <w:sz w:val="20"/>
        </w:rPr>
        <w:t>№ 233-IV</w:t>
      </w:r>
      <w:r>
        <w:rPr>
          <w:rFonts w:ascii="Consolas"/>
          <w:b w:val="false"/>
          <w:i w:val="false"/>
          <w:color w:val="ff0000"/>
          <w:sz w:val="20"/>
        </w:rPr>
        <w:t xml:space="preserve"> (2011.01.01 бастап қолданысқа енгізіледі), 2010.03.19 </w:t>
      </w:r>
      <w:r>
        <w:rPr>
          <w:rFonts w:ascii="Consolas"/>
          <w:b w:val="false"/>
          <w:i w:val="false"/>
          <w:color w:val="000000"/>
          <w:sz w:val="20"/>
        </w:rPr>
        <w:t>№ 258-IV</w:t>
      </w:r>
      <w:r>
        <w:rPr>
          <w:rFonts w:ascii="Consolas"/>
          <w:b w:val="false"/>
          <w:i w:val="false"/>
          <w:color w:val="ff0000"/>
          <w:sz w:val="20"/>
        </w:rPr>
        <w:t xml:space="preserve">, 2010.07.15 </w:t>
      </w:r>
      <w:r>
        <w:rPr>
          <w:rFonts w:ascii="Consolas"/>
          <w:b w:val="false"/>
          <w:i w:val="false"/>
          <w:color w:val="000000"/>
          <w:sz w:val="20"/>
        </w:rPr>
        <w:t>№ 334-IV</w:t>
      </w:r>
      <w:r>
        <w:rPr>
          <w:rFonts w:ascii="Consolas"/>
          <w:b w:val="false"/>
          <w:i w:val="false"/>
          <w:color w:val="ff0000"/>
          <w:sz w:val="20"/>
        </w:rPr>
        <w:t xml:space="preserve">, 2011.01.26 </w:t>
      </w:r>
      <w:r>
        <w:rPr>
          <w:rFonts w:ascii="Consolas"/>
          <w:b w:val="false"/>
          <w:i w:val="false"/>
          <w:color w:val="000000"/>
          <w:sz w:val="20"/>
        </w:rPr>
        <w:t>№ 400-IV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2011.02.18 </w:t>
      </w:r>
      <w:r>
        <w:rPr>
          <w:rFonts w:ascii="Consolas"/>
          <w:b w:val="false"/>
          <w:i w:val="false"/>
          <w:color w:val="000000"/>
          <w:sz w:val="20"/>
        </w:rPr>
        <w:t>№ 408-IV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2011.03.24 </w:t>
      </w:r>
      <w:r>
        <w:rPr>
          <w:rFonts w:ascii="Consolas"/>
          <w:b w:val="false"/>
          <w:i w:val="false"/>
          <w:color w:val="000000"/>
          <w:sz w:val="20"/>
        </w:rPr>
        <w:t>№ 420-IV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2012.01.13 </w:t>
      </w:r>
      <w:r>
        <w:rPr>
          <w:rFonts w:ascii="Consolas"/>
          <w:b w:val="false"/>
          <w:i w:val="false"/>
          <w:color w:val="000000"/>
          <w:sz w:val="20"/>
        </w:rPr>
        <w:t>№ 543-IV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2012.06.28 </w:t>
      </w:r>
      <w:r>
        <w:rPr>
          <w:rFonts w:ascii="Consolas"/>
          <w:b w:val="false"/>
          <w:i w:val="false"/>
          <w:color w:val="000000"/>
          <w:sz w:val="20"/>
        </w:rPr>
        <w:t>№ 22-V</w:t>
      </w:r>
      <w:r>
        <w:rPr>
          <w:rFonts w:ascii="Consolas"/>
          <w:b w:val="false"/>
          <w:i w:val="false"/>
          <w:color w:val="ff0000"/>
          <w:sz w:val="20"/>
        </w:rPr>
        <w:t xml:space="preserve"> (2012.07.01 бастап қолданысқа енгізіледі), 2012.07.05 </w:t>
      </w:r>
      <w:r>
        <w:rPr>
          <w:rFonts w:ascii="Consolas"/>
          <w:b w:val="false"/>
          <w:i w:val="false"/>
          <w:color w:val="000000"/>
          <w:sz w:val="20"/>
        </w:rPr>
        <w:t>№ 30-V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21.06.2013 </w:t>
      </w:r>
      <w:r>
        <w:rPr>
          <w:rFonts w:ascii="Consolas"/>
          <w:b w:val="false"/>
          <w:i w:val="false"/>
          <w:color w:val="000000"/>
          <w:sz w:val="20"/>
        </w:rPr>
        <w:t>№ 106-V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03.07.2013 </w:t>
      </w:r>
      <w:r>
        <w:rPr>
          <w:rFonts w:ascii="Consolas"/>
          <w:b w:val="false"/>
          <w:i w:val="false"/>
          <w:color w:val="000000"/>
          <w:sz w:val="20"/>
        </w:rPr>
        <w:t>№ 125-V</w:t>
      </w:r>
      <w:r>
        <w:rPr>
          <w:rFonts w:ascii="Consolas"/>
          <w:b w:val="false"/>
          <w:i w:val="false"/>
          <w:color w:val="ff0000"/>
          <w:sz w:val="20"/>
        </w:rPr>
        <w:t xml:space="preserve"> Заңымен (алғашқы ресми жарияланғанынан кейін күнтізбелік он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15.01.2014 </w:t>
      </w:r>
      <w:r>
        <w:rPr>
          <w:rFonts w:ascii="Consolas"/>
          <w:b w:val="false"/>
          <w:i w:val="false"/>
          <w:color w:val="000000"/>
          <w:sz w:val="20"/>
        </w:rPr>
        <w:t>№ 164-V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07.03.2014 </w:t>
      </w:r>
      <w:r>
        <w:rPr>
          <w:rFonts w:ascii="Consolas"/>
          <w:b w:val="false"/>
          <w:i w:val="false"/>
          <w:color w:val="000000"/>
          <w:sz w:val="20"/>
        </w:rPr>
        <w:t>N 177-V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03.07.2014 </w:t>
      </w:r>
      <w:r>
        <w:rPr>
          <w:rFonts w:ascii="Consolas"/>
          <w:b w:val="false"/>
          <w:i w:val="false"/>
          <w:color w:val="000000"/>
          <w:sz w:val="20"/>
        </w:rPr>
        <w:t>N 229-V</w:t>
      </w:r>
      <w:r>
        <w:rPr>
          <w:rFonts w:ascii="Consolas"/>
          <w:b w:val="false"/>
          <w:i w:val="false"/>
          <w:color w:val="ff0000"/>
          <w:sz w:val="20"/>
        </w:rPr>
        <w:t xml:space="preserve"> (алғашқы ресми жарияланған күнінен кейiн күнтiзбелiк он күн өткен соң қолданысқа енгiзiледi); 29.09.2014 </w:t>
      </w:r>
      <w:r>
        <w:rPr>
          <w:rFonts w:ascii="Consolas"/>
          <w:b w:val="false"/>
          <w:i w:val="false"/>
          <w:color w:val="000000"/>
          <w:sz w:val="20"/>
        </w:rPr>
        <w:t>N 239-V</w:t>
      </w:r>
      <w:r>
        <w:rPr>
          <w:rFonts w:ascii="Consolas"/>
          <w:b w:val="false"/>
          <w:i w:val="false"/>
          <w:color w:val="ff0000"/>
          <w:sz w:val="20"/>
        </w:rPr>
        <w:t xml:space="preserve"> (алғашқы ресми жарияланған күнінен кейiн күнтiзбелiк он күн өткен соң қолданысқа енгiзiледi); 10.12.2014 </w:t>
      </w:r>
      <w:r>
        <w:rPr>
          <w:rFonts w:ascii="Consolas"/>
          <w:b w:val="false"/>
          <w:i w:val="false"/>
          <w:color w:val="000000"/>
          <w:sz w:val="20"/>
        </w:rPr>
        <w:t>№ 264-V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Заңдарымен.</w:t>
      </w:r>
    </w:p>
    <w:bookmarkEnd w:id="8"/>
    <w:bookmarkStart w:name="z7" w:id="9"/>
    <w:p>
      <w:pPr>
        <w:spacing w:after="0"/>
        <w:ind w:left="0"/>
        <w:jc w:val="left"/>
      </w:pPr>
      <w:r>
        <w:rPr>
          <w:rFonts w:ascii="Consolas"/>
          <w:b w:val="false"/>
          <w:i w:val="false"/>
          <w:color w:val="000000"/>
          <w:sz w:val="20"/>
        </w:rPr>
        <w:t>
      </w:t>
      </w:r>
      <w:r>
        <w:rPr>
          <w:rFonts w:ascii="Consolas"/>
          <w:b/>
          <w:i w:val="false"/>
          <w:color w:val="000000"/>
          <w:sz w:val="20"/>
        </w:rPr>
        <w:t xml:space="preserve">5-бап. Мемлекеттік сатып алу процесі </w:t>
      </w:r>
    </w:p>
    <w:bookmarkEnd w:id="9"/>
    <w:bookmarkStart w:name="z181" w:id="10"/>
    <w:p>
      <w:pPr>
        <w:spacing w:after="0"/>
        <w:ind w:left="0"/>
        <w:jc w:val="left"/>
      </w:pPr>
      <w:r>
        <w:rPr>
          <w:rFonts w:ascii="Consolas"/>
          <w:b w:val="false"/>
          <w:i w:val="false"/>
          <w:color w:val="000000"/>
          <w:sz w:val="20"/>
        </w:rPr>
        <w:t xml:space="preserve">      1. Мемлекеттік сатып алу процесі: </w:t>
      </w:r>
      <w:r>
        <w:br/>
      </w:r>
      <w:r>
        <w:rPr>
          <w:rFonts w:ascii="Consolas"/>
          <w:b w:val="false"/>
          <w:i w:val="false"/>
          <w:color w:val="000000"/>
          <w:sz w:val="20"/>
        </w:rPr>
        <w:t xml:space="preserve">
      1) </w:t>
      </w:r>
      <w:r>
        <w:rPr>
          <w:rFonts w:ascii="Consolas"/>
          <w:b w:val="false"/>
          <w:i w:val="false"/>
          <w:color w:val="ff0000"/>
          <w:sz w:val="20"/>
        </w:rPr>
        <w:t xml:space="preserve">алынып тасталды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Заңымен; </w:t>
      </w:r>
      <w:r>
        <w:br/>
      </w:r>
      <w:r>
        <w:rPr>
          <w:rFonts w:ascii="Consolas"/>
          <w:b w:val="false"/>
          <w:i w:val="false"/>
          <w:color w:val="000000"/>
          <w:sz w:val="20"/>
        </w:rPr>
        <w:t>
</w:t>
      </w:r>
      <w:r>
        <w:rPr>
          <w:rFonts w:ascii="Consolas"/>
          <w:b w:val="false"/>
          <w:i w:val="false"/>
          <w:color w:val="000000"/>
          <w:sz w:val="20"/>
        </w:rPr>
        <w:t xml:space="preserve">
      2) мемлекеттік сатып алудың жылдық жоспарын әзірлеуді және бекітуді; </w:t>
      </w:r>
      <w:r>
        <w:br/>
      </w:r>
      <w:r>
        <w:rPr>
          <w:rFonts w:ascii="Consolas"/>
          <w:b w:val="false"/>
          <w:i w:val="false"/>
          <w:color w:val="000000"/>
          <w:sz w:val="20"/>
        </w:rPr>
        <w:t>
</w:t>
      </w:r>
      <w:r>
        <w:rPr>
          <w:rFonts w:ascii="Consolas"/>
          <w:b w:val="false"/>
          <w:i w:val="false"/>
          <w:color w:val="000000"/>
          <w:sz w:val="20"/>
        </w:rPr>
        <w:t xml:space="preserve">
      3) өнім берушіні таңдауды және онымен мемлекеттік сатып алу туралы шарт жасасуды; </w:t>
      </w:r>
      <w:r>
        <w:br/>
      </w:r>
      <w:r>
        <w:rPr>
          <w:rFonts w:ascii="Consolas"/>
          <w:b w:val="false"/>
          <w:i w:val="false"/>
          <w:color w:val="000000"/>
          <w:sz w:val="20"/>
        </w:rPr>
        <w:t>
</w:t>
      </w:r>
      <w:r>
        <w:rPr>
          <w:rFonts w:ascii="Consolas"/>
          <w:b w:val="false"/>
          <w:i w:val="false"/>
          <w:color w:val="000000"/>
          <w:sz w:val="20"/>
        </w:rPr>
        <w:t xml:space="preserve">
      4) мемлекеттік сатып алу туралы шарттардың орындалуын қамтиды. </w:t>
      </w:r>
      <w:r>
        <w:br/>
      </w:r>
      <w:r>
        <w:rPr>
          <w:rFonts w:ascii="Consolas"/>
          <w:b w:val="false"/>
          <w:i w:val="false"/>
          <w:color w:val="000000"/>
          <w:sz w:val="20"/>
        </w:rPr>
        <w:t>
</w:t>
      </w:r>
      <w:r>
        <w:rPr>
          <w:rFonts w:ascii="Consolas"/>
          <w:b w:val="false"/>
          <w:i w:val="false"/>
          <w:color w:val="000000"/>
          <w:sz w:val="20"/>
        </w:rPr>
        <w:t>
      Осы тармақтың ережелері осы Заңның </w:t>
      </w:r>
      <w:r>
        <w:rPr>
          <w:rFonts w:ascii="Consolas"/>
          <w:b w:val="false"/>
          <w:i w:val="false"/>
          <w:color w:val="000000"/>
          <w:sz w:val="20"/>
        </w:rPr>
        <w:t>41-1-бабында</w:t>
      </w:r>
      <w:r>
        <w:rPr>
          <w:rFonts w:ascii="Consolas"/>
          <w:b w:val="false"/>
          <w:i w:val="false"/>
          <w:color w:val="000000"/>
          <w:sz w:val="20"/>
        </w:rPr>
        <w:t xml:space="preserve"> жүзеге асырылуы көзделген мемлекеттік сатып алуға қолданылмайды. </w:t>
      </w:r>
      <w:r>
        <w:br/>
      </w:r>
      <w:r>
        <w:rPr>
          <w:rFonts w:ascii="Consolas"/>
          <w:b w:val="false"/>
          <w:i w:val="false"/>
          <w:color w:val="000000"/>
          <w:sz w:val="20"/>
        </w:rPr>
        <w:t>
</w:t>
      </w:r>
      <w:r>
        <w:rPr>
          <w:rFonts w:ascii="Consolas"/>
          <w:b w:val="false"/>
          <w:i w:val="false"/>
          <w:color w:val="000000"/>
          <w:sz w:val="20"/>
        </w:rPr>
        <w:t xml:space="preserve">
      2. </w:t>
      </w:r>
      <w:r>
        <w:rPr>
          <w:rFonts w:ascii="Consolas"/>
          <w:b w:val="false"/>
          <w:i w:val="false"/>
          <w:color w:val="ff0000"/>
          <w:sz w:val="20"/>
        </w:rPr>
        <w:t xml:space="preserve">Алынып тасталды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Заңымен. </w:t>
      </w:r>
      <w:r>
        <w:br/>
      </w:r>
      <w:r>
        <w:rPr>
          <w:rFonts w:ascii="Consolas"/>
          <w:b w:val="false"/>
          <w:i w:val="false"/>
          <w:color w:val="000000"/>
          <w:sz w:val="20"/>
        </w:rPr>
        <w:t>
</w:t>
      </w:r>
      <w:r>
        <w:rPr>
          <w:rFonts w:ascii="Consolas"/>
          <w:b w:val="false"/>
          <w:i w:val="false"/>
          <w:color w:val="000000"/>
          <w:sz w:val="20"/>
        </w:rPr>
        <w:t>
      3. Тиісті бюджеттің (бизнес-жоспардың, кірістер мен шығыстар сметасының) негізінде тапсырыс беруші мемлекеттік сатып алуды жүзеге асыру </w:t>
      </w:r>
      <w:r>
        <w:rPr>
          <w:rFonts w:ascii="Consolas"/>
          <w:b w:val="false"/>
          <w:i w:val="false"/>
          <w:color w:val="000000"/>
          <w:sz w:val="20"/>
        </w:rPr>
        <w:t>ережелерінде</w:t>
      </w:r>
      <w:r>
        <w:rPr>
          <w:rFonts w:ascii="Consolas"/>
          <w:b w:val="false"/>
          <w:i w:val="false"/>
          <w:color w:val="000000"/>
          <w:sz w:val="20"/>
        </w:rPr>
        <w:t xml:space="preserve"> айқындалған тәртіппен және нысанда мемлекеттік сатып алудың жылдық жоспарын әзірлейді және бекітеді. </w:t>
      </w:r>
      <w:r>
        <w:br/>
      </w:r>
      <w:r>
        <w:rPr>
          <w:rFonts w:ascii="Consolas"/>
          <w:b w:val="false"/>
          <w:i w:val="false"/>
          <w:color w:val="000000"/>
          <w:sz w:val="20"/>
        </w:rPr>
        <w:t>
</w:t>
      </w:r>
      <w:r>
        <w:rPr>
          <w:rFonts w:ascii="Consolas"/>
          <w:b w:val="false"/>
          <w:i w:val="false"/>
          <w:color w:val="000000"/>
          <w:sz w:val="20"/>
        </w:rPr>
        <w:t xml:space="preserve">
      Мемлекеттік сатып алудың жылдық жоспарын тапсырыс беруші тиісті бюджет (бизнес жоспар, кірістер мен шығыстар сметасы) бекітілген күннен бастап он жұмыс күні ішінде бекітеді және онда мынадай мәліметтер: </w:t>
      </w:r>
      <w:r>
        <w:br/>
      </w:r>
      <w:r>
        <w:rPr>
          <w:rFonts w:ascii="Consolas"/>
          <w:b w:val="false"/>
          <w:i w:val="false"/>
          <w:color w:val="000000"/>
          <w:sz w:val="20"/>
        </w:rPr>
        <w:t>
</w:t>
      </w:r>
      <w:r>
        <w:rPr>
          <w:rFonts w:ascii="Consolas"/>
          <w:b w:val="false"/>
          <w:i w:val="false"/>
          <w:color w:val="000000"/>
          <w:sz w:val="20"/>
        </w:rPr>
        <w:t>
      1) қосылған құн салығын есепке алмай, мемлекеттік сатып алуды жүзеге асыру үшін бөлінген сомаларды қоса алғанда, анықтамалыққа сәйкес тауарлардың, жұмыстардың, көрсетілетін қызметтердің номенклатурасы;</w:t>
      </w:r>
      <w:r>
        <w:br/>
      </w:r>
      <w:r>
        <w:rPr>
          <w:rFonts w:ascii="Consolas"/>
          <w:b w:val="false"/>
          <w:i w:val="false"/>
          <w:color w:val="000000"/>
          <w:sz w:val="20"/>
        </w:rPr>
        <w:t>
</w:t>
      </w:r>
      <w:r>
        <w:rPr>
          <w:rFonts w:ascii="Consolas"/>
          <w:b w:val="false"/>
          <w:i w:val="false"/>
          <w:color w:val="000000"/>
          <w:sz w:val="20"/>
        </w:rPr>
        <w:t>
      2) осы Заңның </w:t>
      </w:r>
      <w:r>
        <w:rPr>
          <w:rFonts w:ascii="Consolas"/>
          <w:b w:val="false"/>
          <w:i w:val="false"/>
          <w:color w:val="000000"/>
          <w:sz w:val="20"/>
        </w:rPr>
        <w:t>4-бабында</w:t>
      </w:r>
      <w:r>
        <w:rPr>
          <w:rFonts w:ascii="Consolas"/>
          <w:b w:val="false"/>
          <w:i w:val="false"/>
          <w:color w:val="000000"/>
          <w:sz w:val="20"/>
        </w:rPr>
        <w:t xml:space="preserve"> көзделген жағдайларды қоспағанда, мемлекеттік сатып алуды жүзеге асыру тәсілі мен мерзімі; </w:t>
      </w:r>
      <w:r>
        <w:br/>
      </w:r>
      <w:r>
        <w:rPr>
          <w:rFonts w:ascii="Consolas"/>
          <w:b w:val="false"/>
          <w:i w:val="false"/>
          <w:color w:val="000000"/>
          <w:sz w:val="20"/>
        </w:rPr>
        <w:t>
</w:t>
      </w:r>
      <w:r>
        <w:rPr>
          <w:rFonts w:ascii="Consolas"/>
          <w:b w:val="false"/>
          <w:i w:val="false"/>
          <w:color w:val="000000"/>
          <w:sz w:val="20"/>
        </w:rPr>
        <w:t xml:space="preserve">
      3) тауарларды жеткізудің, жұмыстарды орындаудың, қызметтер көрсетудің жоспарланған мерзімі мен орны; </w:t>
      </w:r>
      <w:r>
        <w:br/>
      </w:r>
      <w:r>
        <w:rPr>
          <w:rFonts w:ascii="Consolas"/>
          <w:b w:val="false"/>
          <w:i w:val="false"/>
          <w:color w:val="000000"/>
          <w:sz w:val="20"/>
        </w:rPr>
        <w:t>
</w:t>
      </w:r>
      <w:r>
        <w:rPr>
          <w:rFonts w:ascii="Consolas"/>
          <w:b w:val="false"/>
          <w:i w:val="false"/>
          <w:color w:val="000000"/>
          <w:sz w:val="20"/>
        </w:rPr>
        <w:t>
      4) осы Заңның </w:t>
      </w:r>
      <w:r>
        <w:rPr>
          <w:rFonts w:ascii="Consolas"/>
          <w:b w:val="false"/>
          <w:i w:val="false"/>
          <w:color w:val="000000"/>
          <w:sz w:val="20"/>
        </w:rPr>
        <w:t>37-бабында</w:t>
      </w:r>
      <w:r>
        <w:rPr>
          <w:rFonts w:ascii="Consolas"/>
          <w:b w:val="false"/>
          <w:i w:val="false"/>
          <w:color w:val="000000"/>
          <w:sz w:val="20"/>
        </w:rPr>
        <w:t xml:space="preserve"> көзделген жағдайларда, әрбір қаржы жылына бөлінген және көзделген сома шегінде кестеге және жылдар бойынша бөлуге сәйкес тауарларды берудің, жұмыстарды орындаудың, қызметтерді көрсетудің жоспарланған мерзімдері қамтылуға тиіс.</w:t>
      </w:r>
      <w:r>
        <w:br/>
      </w:r>
      <w:r>
        <w:rPr>
          <w:rFonts w:ascii="Consolas"/>
          <w:b w:val="false"/>
          <w:i w:val="false"/>
          <w:color w:val="000000"/>
          <w:sz w:val="20"/>
        </w:rPr>
        <w:t>
</w:t>
      </w:r>
      <w:r>
        <w:rPr>
          <w:rFonts w:ascii="Consolas"/>
          <w:b w:val="false"/>
          <w:i w:val="false"/>
          <w:color w:val="000000"/>
          <w:sz w:val="20"/>
        </w:rPr>
        <w:t>
      Қазақстан Республикасы Бюджет кодексінің </w:t>
      </w:r>
      <w:r>
        <w:rPr>
          <w:rFonts w:ascii="Consolas"/>
          <w:b w:val="false"/>
          <w:i w:val="false"/>
          <w:color w:val="000000"/>
          <w:sz w:val="20"/>
        </w:rPr>
        <w:t>79-бабы</w:t>
      </w:r>
      <w:r>
        <w:rPr>
          <w:rFonts w:ascii="Consolas"/>
          <w:b w:val="false"/>
          <w:i w:val="false"/>
          <w:color w:val="000000"/>
          <w:sz w:val="20"/>
        </w:rPr>
        <w:t> 2-тармағы екінші бөлігінің 2-1) тармақшасында көзделген жағдайларда, осы тармақтың 1), 2), 3) және 4) тармақшаларында көрсетілген мемлекеттік сатып алу туралы мәліметтерді тапсырыс беруші мемлекеттік сатып алудың жылдық жоспарында бекітеді. Тапсырыс беруші мемлекеттік сатып алудың жылдық жоспарын Қазақстан Республикасы Бюджет кодексінің </w:t>
      </w:r>
      <w:r>
        <w:rPr>
          <w:rFonts w:ascii="Consolas"/>
          <w:b w:val="false"/>
          <w:i w:val="false"/>
          <w:color w:val="000000"/>
          <w:sz w:val="20"/>
        </w:rPr>
        <w:t>153-бабының</w:t>
      </w:r>
      <w:r>
        <w:rPr>
          <w:rFonts w:ascii="Consolas"/>
          <w:b w:val="false"/>
          <w:i w:val="false"/>
          <w:color w:val="000000"/>
          <w:sz w:val="20"/>
        </w:rPr>
        <w:t> 7-тармағы орындалған күннен бастап он жұмыс күні ішінде бекітеді.</w:t>
      </w:r>
      <w:r>
        <w:br/>
      </w:r>
      <w:r>
        <w:rPr>
          <w:rFonts w:ascii="Consolas"/>
          <w:b w:val="false"/>
          <w:i w:val="false"/>
          <w:color w:val="000000"/>
          <w:sz w:val="20"/>
        </w:rPr>
        <w:t>
</w:t>
      </w:r>
      <w:r>
        <w:rPr>
          <w:rFonts w:ascii="Consolas"/>
          <w:b w:val="false"/>
          <w:i w:val="false"/>
          <w:color w:val="000000"/>
          <w:sz w:val="20"/>
        </w:rPr>
        <w:t>
      4. Тапсырыс беруші мемлекеттiк сатып алудың жылдық жоспарын бекiткен күннен бастап бес жұмыс күнi iшiнде, уәкілетті органға мемлекеттік сатып алу веб-порталын пайдаланбай табыс етілетін, Қазақстан Республикасының мемлекеттік құпиялар туралы </w:t>
      </w:r>
      <w:r>
        <w:rPr>
          <w:rFonts w:ascii="Consolas"/>
          <w:b w:val="false"/>
          <w:i w:val="false"/>
          <w:color w:val="000000"/>
          <w:sz w:val="20"/>
        </w:rPr>
        <w:t>заңнамасына</w:t>
      </w:r>
      <w:r>
        <w:rPr>
          <w:rFonts w:ascii="Consolas"/>
          <w:b w:val="false"/>
          <w:i w:val="false"/>
          <w:color w:val="000000"/>
          <w:sz w:val="20"/>
        </w:rPr>
        <w:t xml:space="preserve"> сәйкес мемлекеттік құпияларды құрайтын мәліметтерді және (немесе) Қазақстан Республикасының Үкіметі айқындаған таратылуы шектеулі қызметтік ақпаратты қамтитын мәліметтерді қоспағанда, жылдық жоспарды мемлекеттік сатып алу веб-порталында орналастыруға міндетті.</w:t>
      </w:r>
      <w:r>
        <w:br/>
      </w:r>
      <w:r>
        <w:rPr>
          <w:rFonts w:ascii="Consolas"/>
          <w:b w:val="false"/>
          <w:i w:val="false"/>
          <w:color w:val="000000"/>
          <w:sz w:val="20"/>
        </w:rPr>
        <w:t>
</w:t>
      </w:r>
      <w:r>
        <w:rPr>
          <w:rFonts w:ascii="Consolas"/>
          <w:b w:val="false"/>
          <w:i w:val="false"/>
          <w:color w:val="000000"/>
          <w:sz w:val="20"/>
        </w:rPr>
        <w:t>
      5. Тапсырыс берушілер мемлекеттік сатып алудың жылдық жоспарына өзгерістер және (немесе) толықтырулар енгізуге құқылы.</w:t>
      </w:r>
      <w:r>
        <w:br/>
      </w:r>
      <w:r>
        <w:rPr>
          <w:rFonts w:ascii="Consolas"/>
          <w:b w:val="false"/>
          <w:i w:val="false"/>
          <w:color w:val="000000"/>
          <w:sz w:val="20"/>
        </w:rPr>
        <w:t>
</w:t>
      </w:r>
      <w:r>
        <w:rPr>
          <w:rFonts w:ascii="Consolas"/>
          <w:b w:val="false"/>
          <w:i w:val="false"/>
          <w:color w:val="000000"/>
          <w:sz w:val="20"/>
        </w:rPr>
        <w:t>
      Тапсырыс беруші мемлекеттік сатып алудың жылдық жоспарына өзгерістер және (немесе) толықтырулар енгізу туралы шешім қабылданған күннен бастап бес жұмыс күні ішінде, уәкілетті органға мемлекеттік сатып алу веб-порталын пайдаланбай табыс етілетін Қазақстан Республикасының мемлекеттік құпиялар туралы заңнамасына сәйкес мемлекеттік құпияларды құрайтын мәліметтерді және (немесе) Қазақстан Республикасының Үкіметі айқындаған таратылуы шектеулі қызметтік ақпаратты қамтитын мәліметтерді қоспағанда, енгізілген өзгерістерді және (немесе) толықтыруларды мемлекеттік сатып алу веб-порталында орналастыруға міндетті.</w:t>
      </w:r>
      <w:r>
        <w:br/>
      </w:r>
      <w:r>
        <w:rPr>
          <w:rFonts w:ascii="Consolas"/>
          <w:b w:val="false"/>
          <w:i w:val="false"/>
          <w:color w:val="000000"/>
          <w:sz w:val="20"/>
        </w:rPr>
        <w:t>
</w:t>
      </w:r>
      <w:r>
        <w:rPr>
          <w:rFonts w:ascii="Consolas"/>
          <w:b w:val="false"/>
          <w:i w:val="false"/>
          <w:color w:val="000000"/>
          <w:sz w:val="20"/>
        </w:rPr>
        <w:t>
      6. Осы Заңның </w:t>
      </w:r>
      <w:r>
        <w:rPr>
          <w:rFonts w:ascii="Consolas"/>
          <w:b w:val="false"/>
          <w:i w:val="false"/>
          <w:color w:val="000000"/>
          <w:sz w:val="20"/>
        </w:rPr>
        <w:t>4-бабы</w:t>
      </w:r>
      <w:r>
        <w:rPr>
          <w:rFonts w:ascii="Consolas"/>
          <w:b w:val="false"/>
          <w:i w:val="false"/>
          <w:color w:val="000000"/>
          <w:sz w:val="20"/>
        </w:rPr>
        <w:t xml:space="preserve"> 1-тармағының 3), 28) және 33-1) тармақшаларына сәйкес жүзеге асырылатын мемлекеттiк сатып алу туралы мәлiметтер мемлекеттiк сатып алудың жылдық жоспарына енгiзуге жатпайды.</w:t>
      </w:r>
      <w:r>
        <w:br/>
      </w:r>
      <w:r>
        <w:rPr>
          <w:rFonts w:ascii="Consolas"/>
          <w:b w:val="false"/>
          <w:i w:val="false"/>
          <w:color w:val="000000"/>
          <w:sz w:val="20"/>
        </w:rPr>
        <w:t>
</w:t>
      </w:r>
      <w:r>
        <w:rPr>
          <w:rFonts w:ascii="Consolas"/>
          <w:b w:val="false"/>
          <w:i w:val="false"/>
          <w:color w:val="000000"/>
          <w:sz w:val="20"/>
        </w:rPr>
        <w:t xml:space="preserve">
      7. Тапсырыс беруші мемлекеттік сатып алуды жүзеге асыру туралы шешімді мемлекеттік сатып алудың бекітілген не нақтыланған жылдық жоспары негізінде қабылдайды. </w:t>
      </w:r>
      <w:r>
        <w:br/>
      </w:r>
      <w:r>
        <w:rPr>
          <w:rFonts w:ascii="Consolas"/>
          <w:b w:val="false"/>
          <w:i w:val="false"/>
          <w:color w:val="000000"/>
          <w:sz w:val="20"/>
        </w:rPr>
        <w:t>
      Тапсырыс берушілер мемлекеттік сатып алуды жүзеге асыру туралы шешімді тиісті бюджет бекітілгенге дейін екі кезеңдік рәсімдер пайдаланылатын конкурс тәсілімен мемлекеттік сатып алуды өткізетін жағдайда ғана қабылдауға құқылы.</w:t>
      </w:r>
      <w:r>
        <w:br/>
      </w:r>
      <w:r>
        <w:rPr>
          <w:rFonts w:ascii="Consolas"/>
          <w:b w:val="false"/>
          <w:i w:val="false"/>
          <w:color w:val="000000"/>
          <w:sz w:val="20"/>
        </w:rPr>
        <w:t>
</w:t>
      </w:r>
      <w:r>
        <w:rPr>
          <w:rFonts w:ascii="Consolas"/>
          <w:b w:val="false"/>
          <w:i w:val="false"/>
          <w:color w:val="000000"/>
          <w:sz w:val="20"/>
        </w:rPr>
        <w:t>
      8. Осы Заңның 4-бабы 1-тармағының </w:t>
      </w:r>
      <w:r>
        <w:rPr>
          <w:rFonts w:ascii="Consolas"/>
          <w:b w:val="false"/>
          <w:i w:val="false"/>
          <w:color w:val="000000"/>
          <w:sz w:val="20"/>
        </w:rPr>
        <w:t>3)</w:t>
      </w:r>
      <w:r>
        <w:rPr>
          <w:rFonts w:ascii="Consolas"/>
          <w:b w:val="false"/>
          <w:i w:val="false"/>
          <w:color w:val="000000"/>
          <w:sz w:val="20"/>
        </w:rPr>
        <w:t>, </w:t>
      </w:r>
      <w:r>
        <w:rPr>
          <w:rFonts w:ascii="Consolas"/>
          <w:b w:val="false"/>
          <w:i w:val="false"/>
          <w:color w:val="000000"/>
          <w:sz w:val="20"/>
        </w:rPr>
        <w:t>28)</w:t>
      </w:r>
      <w:r>
        <w:rPr>
          <w:rFonts w:ascii="Consolas"/>
          <w:b w:val="false"/>
          <w:i w:val="false"/>
          <w:color w:val="000000"/>
          <w:sz w:val="20"/>
        </w:rPr>
        <w:t xml:space="preserve"> және </w:t>
      </w:r>
      <w:r>
        <w:rPr>
          <w:rFonts w:ascii="Consolas"/>
          <w:b w:val="false"/>
          <w:i w:val="false"/>
          <w:color w:val="000000"/>
          <w:sz w:val="20"/>
        </w:rPr>
        <w:t>33-1)</w:t>
      </w:r>
      <w:r>
        <w:rPr>
          <w:rFonts w:ascii="Consolas"/>
          <w:b w:val="false"/>
          <w:i w:val="false"/>
          <w:color w:val="000000"/>
          <w:sz w:val="20"/>
        </w:rPr>
        <w:t xml:space="preserve"> тармақшаларына сәйкес тауарларды, жұмыстарды, көрсетілетін қызметтердi сатып алуды қоспағанда, мемлекеттiк сатып алудың бекiтiлген жылдық жоспарында (мемлекеттiк сатып алудың нақтыланған жылдық жоспарында) көзделмеген тауарларды, жұмыстарды, көрсетілетін қызметтердi сатып алуға жол берiлмейдi.</w:t>
      </w:r>
      <w:r>
        <w:br/>
      </w:r>
      <w:r>
        <w:rPr>
          <w:rFonts w:ascii="Consolas"/>
          <w:b w:val="false"/>
          <w:i w:val="false"/>
          <w:color w:val="000000"/>
          <w:sz w:val="20"/>
        </w:rPr>
        <w:t>
</w:t>
      </w:r>
      <w:r>
        <w:rPr>
          <w:rFonts w:ascii="Consolas"/>
          <w:b w:val="false"/>
          <w:i w:val="false"/>
          <w:color w:val="000000"/>
          <w:sz w:val="20"/>
        </w:rPr>
        <w:t>
      9. Осы Заңның 4-бабының 1-тармағында көзделген жағдайларды қоспағанда, тауарлар, жұмыстар, көрсетілетін қызметтер берушіні таңдау, сондай-ақ онымен мемлекеттік сатып алу туралы шарт жасасу осы Заңдa айқындалған тәртіппен жүзеге асырылады.</w:t>
      </w:r>
      <w:r>
        <w:br/>
      </w:r>
      <w:r>
        <w:rPr>
          <w:rFonts w:ascii="Consolas"/>
          <w:b w:val="false"/>
          <w:i w:val="false"/>
          <w:color w:val="000000"/>
          <w:sz w:val="20"/>
        </w:rPr>
        <w:t>
</w:t>
      </w:r>
      <w:r>
        <w:rPr>
          <w:rFonts w:ascii="Consolas"/>
          <w:b w:val="false"/>
          <w:i w:val="false"/>
          <w:color w:val="000000"/>
          <w:sz w:val="20"/>
        </w:rPr>
        <w:t>
      Тапсырыс берушінiң іркіліссіз қызметiн қамтамасыз ету мақсатында ол ағымдағы жылдың бiрiншi тоқсанында пайдаланылған тауарлардың, жұмыстардың, көрсетілетін қызметтердің көлемінен аспайтын көлемде, уәкілетті орган </w:t>
      </w:r>
      <w:r>
        <w:rPr>
          <w:rFonts w:ascii="Consolas"/>
          <w:b w:val="false"/>
          <w:i w:val="false"/>
          <w:color w:val="000000"/>
          <w:sz w:val="20"/>
        </w:rPr>
        <w:t>бекiткен</w:t>
      </w:r>
      <w:r>
        <w:rPr>
          <w:rFonts w:ascii="Consolas"/>
          <w:b w:val="false"/>
          <w:i w:val="false"/>
          <w:color w:val="000000"/>
          <w:sz w:val="20"/>
        </w:rPr>
        <w:t xml:space="preserve"> тiзбе бойынша, күнделiктi немесе апта сайынғы қажетті тауарларды, жұмыстарды, көрсетілетін қызметтердi мемлекеттiк сатып алу туралы шарттың қолданысын келесi жылдың бiрiншi тоқсанына ұзартуға құқылы.</w:t>
      </w:r>
      <w:r>
        <w:br/>
      </w:r>
      <w:r>
        <w:rPr>
          <w:rFonts w:ascii="Consolas"/>
          <w:b w:val="false"/>
          <w:i w:val="false"/>
          <w:color w:val="000000"/>
          <w:sz w:val="20"/>
        </w:rPr>
        <w:t>
</w:t>
      </w:r>
      <w:r>
        <w:rPr>
          <w:rFonts w:ascii="Consolas"/>
          <w:b w:val="false"/>
          <w:i w:val="false"/>
          <w:color w:val="000000"/>
          <w:sz w:val="20"/>
        </w:rPr>
        <w:t>
      10. Тапсырыс беруші мынадай жағдайларда:</w:t>
      </w:r>
      <w:r>
        <w:br/>
      </w:r>
      <w:r>
        <w:rPr>
          <w:rFonts w:ascii="Consolas"/>
          <w:b w:val="false"/>
          <w:i w:val="false"/>
          <w:color w:val="000000"/>
          <w:sz w:val="20"/>
        </w:rPr>
        <w:t>
</w:t>
      </w:r>
      <w:r>
        <w:rPr>
          <w:rFonts w:ascii="Consolas"/>
          <w:b w:val="false"/>
          <w:i w:val="false"/>
          <w:color w:val="000000"/>
          <w:sz w:val="20"/>
        </w:rPr>
        <w:t>
      1) Қазақстан Республикасының </w:t>
      </w:r>
      <w:r>
        <w:rPr>
          <w:rFonts w:ascii="Consolas"/>
          <w:b w:val="false"/>
          <w:i w:val="false"/>
          <w:color w:val="000000"/>
          <w:sz w:val="20"/>
        </w:rPr>
        <w:t>заңнамасына</w:t>
      </w:r>
      <w:r>
        <w:rPr>
          <w:rFonts w:ascii="Consolas"/>
          <w:b w:val="false"/>
          <w:i w:val="false"/>
          <w:color w:val="000000"/>
          <w:sz w:val="20"/>
        </w:rPr>
        <w:t xml:space="preserve"> сәйкес тиісті бюджетті нақтылау (түзету) кезінде болған, мемлекеттік сатып алудың бекітілген жылдық жоспарында (мемлекеттік сатып алудың нақтыланған жылдық жоспарында) көзделген тауарларды, жұмыстарды, көрсетілетін қызметтерді сатып алуға арналған шығыстар қысқартылған;</w:t>
      </w:r>
      <w:r>
        <w:br/>
      </w:r>
      <w:r>
        <w:rPr>
          <w:rFonts w:ascii="Consolas"/>
          <w:b w:val="false"/>
          <w:i w:val="false"/>
          <w:color w:val="000000"/>
          <w:sz w:val="20"/>
        </w:rPr>
        <w:t>
</w:t>
      </w:r>
      <w:r>
        <w:rPr>
          <w:rFonts w:ascii="Consolas"/>
          <w:b w:val="false"/>
          <w:i w:val="false"/>
          <w:color w:val="000000"/>
          <w:sz w:val="20"/>
        </w:rPr>
        <w:t>
      2) Қазақстан Республикасының заңнамасына сәйкес мемлекеттік органның стратегиялық жоспарына, тапсырыс берушінің бюджетіне (бизнес-жоспарына, кірістер мен шығыстар сметасына) мемлекеттік сатып алудың бекітілген жылдық жоспарында (мемлекеттік сатып алудың нақтыланған жылдық жоспарында) көзделген тауарларды, жұмыстарды, көрсетілетін қызметтерді сатып алу қажеттігін жоққа шығаратын өзгерістер мен толықтырулар енгізілген жағдайларда мемлекеттік сатып алуды жүзеге асырудан бас тартуға құқылы.</w:t>
      </w:r>
      <w:r>
        <w:br/>
      </w:r>
      <w:r>
        <w:rPr>
          <w:rFonts w:ascii="Consolas"/>
          <w:b w:val="false"/>
          <w:i w:val="false"/>
          <w:color w:val="000000"/>
          <w:sz w:val="20"/>
        </w:rPr>
        <w:t>
      Тапсырыс беруші не мемлекеттік сатып алуды ұйымдастырушы тапсырыс беруші осындай шешім қабылдаған күннен бастап бес жұмыс күні ішінде:</w:t>
      </w:r>
      <w:r>
        <w:br/>
      </w:r>
      <w:r>
        <w:rPr>
          <w:rFonts w:ascii="Consolas"/>
          <w:b w:val="false"/>
          <w:i w:val="false"/>
          <w:color w:val="000000"/>
          <w:sz w:val="20"/>
        </w:rPr>
        <w:t>
</w:t>
      </w:r>
      <w:r>
        <w:rPr>
          <w:rFonts w:ascii="Consolas"/>
          <w:b w:val="false"/>
          <w:i w:val="false"/>
          <w:color w:val="000000"/>
          <w:sz w:val="20"/>
        </w:rPr>
        <w:t>
      1) өткізілетін мемлекеттік сатып алуға қатысатын тұлғаларды қабылданған шешім туралы хабардар етуге;</w:t>
      </w:r>
      <w:r>
        <w:br/>
      </w:r>
      <w:r>
        <w:rPr>
          <w:rFonts w:ascii="Consolas"/>
          <w:b w:val="false"/>
          <w:i w:val="false"/>
          <w:color w:val="000000"/>
          <w:sz w:val="20"/>
        </w:rPr>
        <w:t>
</w:t>
      </w:r>
      <w:r>
        <w:rPr>
          <w:rFonts w:ascii="Consolas"/>
          <w:b w:val="false"/>
          <w:i w:val="false"/>
          <w:color w:val="000000"/>
          <w:sz w:val="20"/>
        </w:rPr>
        <w:t xml:space="preserve">
      2) конкурсқа қатысуға енгізілген өтінімдерді қамтамасыз етуді және (немесе) мемлекеттік сатып алу туралы шарттардың орындалуын </w:t>
      </w:r>
      <w:r>
        <w:br/>
      </w:r>
      <w:r>
        <w:rPr>
          <w:rFonts w:ascii="Consolas"/>
          <w:b w:val="false"/>
          <w:i w:val="false"/>
          <w:color w:val="000000"/>
          <w:sz w:val="20"/>
        </w:rPr>
        <w:t xml:space="preserve">
қамтамасыз етуді қайтаруға міндетті. </w:t>
      </w:r>
      <w:r>
        <w:br/>
      </w:r>
      <w:r>
        <w:rPr>
          <w:rFonts w:ascii="Consolas"/>
          <w:b w:val="false"/>
          <w:i w:val="false"/>
          <w:color w:val="000000"/>
          <w:sz w:val="20"/>
        </w:rPr>
        <w:t>
      </w:t>
      </w:r>
      <w:r>
        <w:rPr>
          <w:rFonts w:ascii="Consolas"/>
          <w:b w:val="false"/>
          <w:i w:val="false"/>
          <w:color w:val="ff0000"/>
          <w:sz w:val="20"/>
        </w:rPr>
        <w:t xml:space="preserve">Ескерту. 5-бапқа өзгерістер енгізілді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2010.04.02 </w:t>
      </w:r>
      <w:r>
        <w:rPr>
          <w:rFonts w:ascii="Consolas"/>
          <w:b w:val="false"/>
          <w:i w:val="false"/>
          <w:color w:val="000000"/>
          <w:sz w:val="20"/>
        </w:rPr>
        <w:t>№ 263-IV</w:t>
      </w:r>
      <w:r>
        <w:rPr>
          <w:rFonts w:ascii="Consolas"/>
          <w:b w:val="false"/>
          <w:i w:val="false"/>
          <w:color w:val="ff0000"/>
          <w:sz w:val="20"/>
        </w:rPr>
        <w:t xml:space="preserve"> (2010.01.01 бастап қолданысқа енгізіледі), 2011.11.24 </w:t>
      </w:r>
      <w:r>
        <w:rPr>
          <w:rFonts w:ascii="Consolas"/>
          <w:b w:val="false"/>
          <w:i w:val="false"/>
          <w:color w:val="000000"/>
          <w:sz w:val="20"/>
        </w:rPr>
        <w:t>№ 495-IV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2012.04.27 </w:t>
      </w:r>
      <w:r>
        <w:rPr>
          <w:rFonts w:ascii="Consolas"/>
          <w:b w:val="false"/>
          <w:i w:val="false"/>
          <w:color w:val="000000"/>
          <w:sz w:val="20"/>
        </w:rPr>
        <w:t>№ 15-V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2012.07.05 </w:t>
      </w:r>
      <w:r>
        <w:rPr>
          <w:rFonts w:ascii="Consolas"/>
          <w:b w:val="false"/>
          <w:i w:val="false"/>
          <w:color w:val="000000"/>
          <w:sz w:val="20"/>
        </w:rPr>
        <w:t>№ 30-V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2012.12.26 </w:t>
      </w:r>
      <w:r>
        <w:rPr>
          <w:rFonts w:ascii="Consolas"/>
          <w:b w:val="false"/>
          <w:i w:val="false"/>
          <w:color w:val="000000"/>
          <w:sz w:val="20"/>
        </w:rPr>
        <w:t>№ 61-V</w:t>
      </w:r>
      <w:r>
        <w:rPr>
          <w:rFonts w:ascii="Consolas"/>
          <w:b w:val="false"/>
          <w:i w:val="false"/>
          <w:color w:val="ff0000"/>
          <w:sz w:val="20"/>
        </w:rPr>
        <w:t xml:space="preserve"> (2014.01.01 бастап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29.09.2014 </w:t>
      </w:r>
      <w:r>
        <w:rPr>
          <w:rFonts w:ascii="Consolas"/>
          <w:b w:val="false"/>
          <w:i w:val="false"/>
          <w:color w:val="000000"/>
          <w:sz w:val="20"/>
        </w:rPr>
        <w:t>N 239-V</w:t>
      </w:r>
      <w:r>
        <w:rPr>
          <w:rFonts w:ascii="Consolas"/>
          <w:b w:val="false"/>
          <w:i w:val="false"/>
          <w:color w:val="ff0000"/>
          <w:sz w:val="20"/>
        </w:rPr>
        <w:t xml:space="preserve"> (алғашқы ресми жарияланған күнінен кейiн күнтiзбелiк он күн өткен соң қолданысқа енгiзiледi) Заңдарымен.</w:t>
      </w:r>
    </w:p>
    <w:bookmarkEnd w:id="10"/>
    <w:bookmarkStart w:name="z8" w:id="11"/>
    <w:p>
      <w:pPr>
        <w:spacing w:after="0"/>
        <w:ind w:left="0"/>
        <w:jc w:val="left"/>
      </w:pPr>
      <w:r>
        <w:rPr>
          <w:rFonts w:ascii="Consolas"/>
          <w:b w:val="false"/>
          <w:i w:val="false"/>
          <w:color w:val="000000"/>
          <w:sz w:val="20"/>
        </w:rPr>
        <w:t>
      </w:t>
      </w:r>
      <w:r>
        <w:rPr>
          <w:rFonts w:ascii="Consolas"/>
          <w:b/>
          <w:i w:val="false"/>
          <w:color w:val="000000"/>
          <w:sz w:val="20"/>
        </w:rPr>
        <w:t xml:space="preserve">6-бап. Мемлекеттік сатып алуға қатысуға байланысты </w:t>
      </w:r>
      <w:r>
        <w:br/>
      </w:r>
      <w:r>
        <w:rPr>
          <w:rFonts w:ascii="Consolas"/>
          <w:b w:val="false"/>
          <w:i w:val="false"/>
          <w:color w:val="000000"/>
          <w:sz w:val="20"/>
        </w:rPr>
        <w:t>
              </w:t>
      </w:r>
      <w:r>
        <w:rPr>
          <w:rFonts w:ascii="Consolas"/>
          <w:b/>
          <w:i w:val="false"/>
          <w:color w:val="000000"/>
          <w:sz w:val="20"/>
        </w:rPr>
        <w:t xml:space="preserve">шектеулер </w:t>
      </w:r>
    </w:p>
    <w:bookmarkEnd w:id="11"/>
    <w:bookmarkStart w:name="z206" w:id="12"/>
    <w:p>
      <w:pPr>
        <w:spacing w:after="0"/>
        <w:ind w:left="0"/>
        <w:jc w:val="left"/>
      </w:pPr>
      <w:r>
        <w:rPr>
          <w:rFonts w:ascii="Consolas"/>
          <w:b w:val="false"/>
          <w:i w:val="false"/>
          <w:color w:val="000000"/>
          <w:sz w:val="20"/>
        </w:rPr>
        <w:t>
      1. Әлеуетті өнім беруші, егер:</w:t>
      </w:r>
      <w:r>
        <w:br/>
      </w:r>
      <w:r>
        <w:rPr>
          <w:rFonts w:ascii="Consolas"/>
          <w:b w:val="false"/>
          <w:i w:val="false"/>
          <w:color w:val="000000"/>
          <w:sz w:val="20"/>
        </w:rPr>
        <w:t>
</w:t>
      </w:r>
      <w:r>
        <w:rPr>
          <w:rFonts w:ascii="Consolas"/>
          <w:b w:val="false"/>
          <w:i w:val="false"/>
          <w:color w:val="000000"/>
          <w:sz w:val="20"/>
        </w:rPr>
        <w:t>
      1) осы әлеуетті өнім берушінің басшылары және (немесе) осы әлеуетті өнім берушінің уәкілетті өкілінің жақын туыстары, жұбайы (зайыбы) немесе жекжаттары өнім берушіні таңдау туралы шешім қабылдау құқығына ие болса не өткізілетін мемлекеттік сатып алуда тапсырыс берушінің немесе ұйымдастырушының өкілі болып табылса;</w:t>
      </w:r>
      <w:r>
        <w:br/>
      </w:r>
      <w:r>
        <w:rPr>
          <w:rFonts w:ascii="Consolas"/>
          <w:b w:val="false"/>
          <w:i w:val="false"/>
          <w:color w:val="000000"/>
          <w:sz w:val="20"/>
        </w:rPr>
        <w:t>
</w:t>
      </w:r>
      <w:r>
        <w:rPr>
          <w:rFonts w:ascii="Consolas"/>
          <w:b w:val="false"/>
          <w:i w:val="false"/>
          <w:color w:val="000000"/>
          <w:sz w:val="20"/>
        </w:rPr>
        <w:t>
      2) әлеуетті өнім беруші және (немесе) оның қызметкері тапсырыс берушіге не мемлекеттік сатып алуды ұйымдастырушыға өткізілетін мемлекеттік сатып алуды дайындау жөнінде сараптамалық, консультациялық және (немесе) өзге де қызметтер көрсетсе, техникалық-экономикалық негіздемені әзірлеушінің жобалау (жобалау-сметалық) құжаттаманы әзірлеу жөніндегі мемлекеттік сатып алуға қатысуын қоспағанда, өткізілетін мемлекеттік сатып алудың нысанасы болып табылатын объектінің құрылысына арналған техникалық-экономикалық негіздемені және (немесе) жобалау (жобалау-сметалық) құжаттаманы әзірлеуге бас жобалаушы не қосалқы жобалаушы ретінде қатысса;</w:t>
      </w:r>
      <w:r>
        <w:br/>
      </w:r>
      <w:r>
        <w:rPr>
          <w:rFonts w:ascii="Consolas"/>
          <w:b w:val="false"/>
          <w:i w:val="false"/>
          <w:color w:val="000000"/>
          <w:sz w:val="20"/>
        </w:rPr>
        <w:t>
</w:t>
      </w:r>
      <w:r>
        <w:rPr>
          <w:rFonts w:ascii="Consolas"/>
          <w:b w:val="false"/>
          <w:i w:val="false"/>
          <w:color w:val="000000"/>
          <w:sz w:val="20"/>
        </w:rPr>
        <w:t>
      3) мемлекеттiк сатып алуға қатысуға үмiткер әлеуеттi өнiм берушi басшысының мемлекеттiк сатып алуға </w:t>
      </w:r>
      <w:r>
        <w:rPr>
          <w:rFonts w:ascii="Consolas"/>
          <w:b w:val="false"/>
          <w:i w:val="false"/>
          <w:color w:val="000000"/>
          <w:sz w:val="20"/>
        </w:rPr>
        <w:t>жосықсыз қатысушылардың тiзiлiмiне</w:t>
      </w:r>
      <w:r>
        <w:rPr>
          <w:rFonts w:ascii="Consolas"/>
          <w:b w:val="false"/>
          <w:i w:val="false"/>
          <w:color w:val="000000"/>
          <w:sz w:val="20"/>
        </w:rPr>
        <w:t xml:space="preserve"> енгiзiлген заңды тұлғаларды басқаруға, құруға, олардың жарғылық капиталына қатысуға байланысты қатынастары бар болса;</w:t>
      </w:r>
      <w:r>
        <w:br/>
      </w:r>
      <w:r>
        <w:rPr>
          <w:rFonts w:ascii="Consolas"/>
          <w:b w:val="false"/>
          <w:i w:val="false"/>
          <w:color w:val="000000"/>
          <w:sz w:val="20"/>
        </w:rPr>
        <w:t>
</w:t>
      </w:r>
      <w:r>
        <w:rPr>
          <w:rFonts w:ascii="Consolas"/>
          <w:b w:val="false"/>
          <w:i w:val="false"/>
          <w:color w:val="000000"/>
          <w:sz w:val="20"/>
        </w:rPr>
        <w:t>
      3-1) мемлекеттiк сатып алуға қатысуға үмiткер әлеуеттi өнiм берушiнің басшысы кәсіпкерлік қызметті жүзеге асыратын, мемлекеттiк сатып алуға жосықсыз қатысушылардың тiзiлiмiне енгiзiлген жеке тұлға болса;</w:t>
      </w:r>
      <w:r>
        <w:br/>
      </w:r>
      <w:r>
        <w:rPr>
          <w:rFonts w:ascii="Consolas"/>
          <w:b w:val="false"/>
          <w:i w:val="false"/>
          <w:color w:val="000000"/>
          <w:sz w:val="20"/>
        </w:rPr>
        <w:t>
</w:t>
      </w:r>
      <w:r>
        <w:rPr>
          <w:rFonts w:ascii="Consolas"/>
          <w:b w:val="false"/>
          <w:i w:val="false"/>
          <w:color w:val="000000"/>
          <w:sz w:val="20"/>
        </w:rPr>
        <w:t>
      3-2) мемлекеттiк сатып алуға қатысуға үмiткер, кәсіпкерлік қызметті жүзеге асыратын жеке тұлға болып табылатын әлеуетті өнім беруші мемлекеттiк сатып алуға жосықсыз қатысушылардың тiзiлiмiне енгiзiлген әлеуеттi өнiм берушiнің басшысы болса;</w:t>
      </w:r>
      <w:r>
        <w:br/>
      </w:r>
      <w:r>
        <w:rPr>
          <w:rFonts w:ascii="Consolas"/>
          <w:b w:val="false"/>
          <w:i w:val="false"/>
          <w:color w:val="000000"/>
          <w:sz w:val="20"/>
        </w:rPr>
        <w:t>
</w:t>
      </w:r>
      <w:r>
        <w:rPr>
          <w:rFonts w:ascii="Consolas"/>
          <w:b w:val="false"/>
          <w:i w:val="false"/>
          <w:color w:val="000000"/>
          <w:sz w:val="20"/>
        </w:rPr>
        <w:t>
      4) әлеуетті өнім беруші мемлекеттік сатып алуға жосықсыз қатысушылардың тізілімінде тұрса;</w:t>
      </w:r>
      <w:r>
        <w:br/>
      </w:r>
      <w:r>
        <w:rPr>
          <w:rFonts w:ascii="Consolas"/>
          <w:b w:val="false"/>
          <w:i w:val="false"/>
          <w:color w:val="000000"/>
          <w:sz w:val="20"/>
        </w:rPr>
        <w:t>
</w:t>
      </w:r>
      <w:r>
        <w:rPr>
          <w:rFonts w:ascii="Consolas"/>
          <w:b w:val="false"/>
          <w:i w:val="false"/>
          <w:color w:val="000000"/>
          <w:sz w:val="20"/>
        </w:rPr>
        <w:t>
      5) баланстық құны тиісті негізгі құрал-жабдықтар құнының он процентінен асатын әлеуетті өнім берушінің және (немесе) ол тартқан қосалқы мердігердің (бірлескен орындаушының) мүлкіне тыйым салынса;</w:t>
      </w:r>
      <w:r>
        <w:br/>
      </w:r>
      <w:r>
        <w:rPr>
          <w:rFonts w:ascii="Consolas"/>
          <w:b w:val="false"/>
          <w:i w:val="false"/>
          <w:color w:val="000000"/>
          <w:sz w:val="20"/>
        </w:rPr>
        <w:t>
</w:t>
      </w:r>
      <w:r>
        <w:rPr>
          <w:rFonts w:ascii="Consolas"/>
          <w:b w:val="false"/>
          <w:i w:val="false"/>
          <w:color w:val="000000"/>
          <w:sz w:val="20"/>
        </w:rPr>
        <w:t>
      5-1) әлеуетті өнім берушінің және (немесе) ол тартқан қосалқы мердігердің (бірлескен орындаушының) атқарушылық құжаттар бойынша орындалмаған міндеттемелері болса және атқарушылық құжаттардың орындалуын қамтамасыз ету саласындағы уәкілетті орган оларды тиісті борышкерлер тізіліміне енгізсе;</w:t>
      </w:r>
      <w:r>
        <w:br/>
      </w:r>
      <w:r>
        <w:rPr>
          <w:rFonts w:ascii="Consolas"/>
          <w:b w:val="false"/>
          <w:i w:val="false"/>
          <w:color w:val="000000"/>
          <w:sz w:val="20"/>
        </w:rPr>
        <w:t>
</w:t>
      </w:r>
      <w:r>
        <w:rPr>
          <w:rFonts w:ascii="Consolas"/>
          <w:b w:val="false"/>
          <w:i w:val="false"/>
          <w:color w:val="000000"/>
          <w:sz w:val="20"/>
        </w:rPr>
        <w:t>
      6) әлеуетті өнім берушінің және (немесе) ол тартқан қосалқы мердігердің (бірлескен орындаушының) қаржы-шаруашылық қызметі Қазақстан Республикасының </w:t>
      </w:r>
      <w:r>
        <w:rPr>
          <w:rFonts w:ascii="Consolas"/>
          <w:b w:val="false"/>
          <w:i w:val="false"/>
          <w:color w:val="000000"/>
          <w:sz w:val="20"/>
        </w:rPr>
        <w:t>заңнамасына</w:t>
      </w:r>
      <w:r>
        <w:rPr>
          <w:rFonts w:ascii="Consolas"/>
          <w:b w:val="false"/>
          <w:i w:val="false"/>
          <w:color w:val="000000"/>
          <w:sz w:val="20"/>
        </w:rPr>
        <w:t xml:space="preserve"> не Қазақстан Республикасының резиденті емес әлеуетті өнім беруші мемлекеттің заңнамасына сәйкес тоқтатыла тұрса;</w:t>
      </w:r>
      <w:r>
        <w:br/>
      </w:r>
      <w:r>
        <w:rPr>
          <w:rFonts w:ascii="Consolas"/>
          <w:b w:val="false"/>
          <w:i w:val="false"/>
          <w:color w:val="000000"/>
          <w:sz w:val="20"/>
        </w:rPr>
        <w:t>
</w:t>
      </w:r>
      <w:r>
        <w:rPr>
          <w:rFonts w:ascii="Consolas"/>
          <w:b w:val="false"/>
          <w:i w:val="false"/>
          <w:color w:val="000000"/>
          <w:sz w:val="20"/>
        </w:rPr>
        <w:t>
      7) әлеуетті өнім беруші және (немесе) ол тартатын қосалқы мердігер (бірлескен орындаушы) және (немесе) олардың басшысы, құрылтайшылары (акционерлері) терроризм мен экстремизмді қаржыландырумен байланысты ұйымдар мен тұлғалар тізбесіне Қазақстан Республикасының </w:t>
      </w:r>
      <w:r>
        <w:rPr>
          <w:rFonts w:ascii="Consolas"/>
          <w:b w:val="false"/>
          <w:i w:val="false"/>
          <w:color w:val="000000"/>
          <w:sz w:val="20"/>
        </w:rPr>
        <w:t>заңнамасында</w:t>
      </w:r>
      <w:r>
        <w:rPr>
          <w:rFonts w:ascii="Consolas"/>
          <w:b w:val="false"/>
          <w:i w:val="false"/>
          <w:color w:val="000000"/>
          <w:sz w:val="20"/>
        </w:rPr>
        <w:t xml:space="preserve"> белгіленген тәртіппен енгізілсе, өткiзiлетiн мемлекеттiк сатып алуға қатысуға құқылы емес.</w:t>
      </w:r>
      <w:r>
        <w:br/>
      </w:r>
      <w:r>
        <w:rPr>
          <w:rFonts w:ascii="Consolas"/>
          <w:b w:val="false"/>
          <w:i w:val="false"/>
          <w:color w:val="000000"/>
          <w:sz w:val="20"/>
        </w:rPr>
        <w:t>
</w:t>
      </w:r>
      <w:r>
        <w:rPr>
          <w:rFonts w:ascii="Consolas"/>
          <w:b w:val="false"/>
          <w:i w:val="false"/>
          <w:color w:val="000000"/>
          <w:sz w:val="20"/>
        </w:rPr>
        <w:t>
      2. Әлеуетті өнім беруші мен әлеуетті өнім берушінің аффилиирленген тұлғасының бір конкурсқа (лотқа) қатысуға құқығы жоқ.</w:t>
      </w:r>
      <w:r>
        <w:br/>
      </w:r>
      <w:r>
        <w:rPr>
          <w:rFonts w:ascii="Consolas"/>
          <w:b w:val="false"/>
          <w:i w:val="false"/>
          <w:color w:val="000000"/>
          <w:sz w:val="20"/>
        </w:rPr>
        <w:t>
</w:t>
      </w:r>
      <w:r>
        <w:rPr>
          <w:rFonts w:ascii="Consolas"/>
          <w:b w:val="false"/>
          <w:i w:val="false"/>
          <w:color w:val="000000"/>
          <w:sz w:val="20"/>
        </w:rPr>
        <w:t>
      3. Мемлекеттік сатып алу тапсырыс берушінің мүддесіне орай жүзеге асырылатын болса, оның осындай сатып алуға әлеуетті өнім беруші ретінде қатысуға құқығы жоқ.</w:t>
      </w:r>
      <w:r>
        <w:br/>
      </w:r>
      <w:r>
        <w:rPr>
          <w:rFonts w:ascii="Consolas"/>
          <w:b w:val="false"/>
          <w:i w:val="false"/>
          <w:color w:val="000000"/>
          <w:sz w:val="20"/>
        </w:rPr>
        <w:t>
</w:t>
      </w:r>
      <w:r>
        <w:rPr>
          <w:rFonts w:ascii="Consolas"/>
          <w:b w:val="false"/>
          <w:i w:val="false"/>
          <w:color w:val="000000"/>
          <w:sz w:val="20"/>
        </w:rPr>
        <w:t>
      4. Осы баптың талаптарының бұзылуына жол берген әлеуетті өнім беруші не өнім беруші осы Заңда белгіленген тәртіппен мемлекеттік сатып алуға жосықсыз қатысушылардың тізіліміне енгізілуге тиіс.</w:t>
      </w:r>
      <w:r>
        <w:br/>
      </w:r>
      <w:r>
        <w:rPr>
          <w:rFonts w:ascii="Consolas"/>
          <w:b w:val="false"/>
          <w:i w:val="false"/>
          <w:color w:val="000000"/>
          <w:sz w:val="20"/>
        </w:rPr>
        <w:t>
      </w:t>
      </w:r>
      <w:r>
        <w:rPr>
          <w:rFonts w:ascii="Consolas"/>
          <w:b w:val="false"/>
          <w:i w:val="false"/>
          <w:color w:val="ff0000"/>
          <w:sz w:val="20"/>
        </w:rPr>
        <w:t xml:space="preserve">Ескерту. 6-бапқа өзгеріс енгізілді - ҚР 2010.04.02 </w:t>
      </w:r>
      <w:r>
        <w:rPr>
          <w:rFonts w:ascii="Consolas"/>
          <w:b w:val="false"/>
          <w:i w:val="false"/>
          <w:color w:val="000000"/>
          <w:sz w:val="20"/>
        </w:rPr>
        <w:t>№ 262-IV</w:t>
      </w:r>
      <w:r>
        <w:rPr>
          <w:rFonts w:ascii="Consolas"/>
          <w:b w:val="false"/>
          <w:i w:val="false"/>
          <w:color w:val="ff0000"/>
          <w:sz w:val="20"/>
        </w:rPr>
        <w:t xml:space="preserve"> (2010.10.21 бастап қолданысқа енгізіледі),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2013.01.08 </w:t>
      </w:r>
      <w:r>
        <w:rPr>
          <w:rFonts w:ascii="Consolas"/>
          <w:b w:val="false"/>
          <w:i w:val="false"/>
          <w:color w:val="000000"/>
          <w:sz w:val="20"/>
        </w:rPr>
        <w:t>№ 63-V</w:t>
      </w:r>
      <w:r>
        <w:rPr>
          <w:rFonts w:ascii="Consolas"/>
          <w:b w:val="false"/>
          <w:i w:val="false"/>
          <w:color w:val="ff0000"/>
          <w:sz w:val="20"/>
        </w:rPr>
        <w:t xml:space="preserve"> (алғашқы ресми жариялағанынан кейін күнтізбелік он күн өткен соң қолданысқа енгізіледі) Заңдарымен.</w:t>
      </w:r>
    </w:p>
    <w:bookmarkEnd w:id="12"/>
    <w:bookmarkStart w:name="z9" w:id="13"/>
    <w:p>
      <w:pPr>
        <w:spacing w:after="0"/>
        <w:ind w:left="0"/>
        <w:jc w:val="left"/>
      </w:pPr>
      <w:r>
        <w:rPr>
          <w:rFonts w:ascii="Consolas"/>
          <w:b w:val="false"/>
          <w:i w:val="false"/>
          <w:color w:val="000000"/>
          <w:sz w:val="20"/>
        </w:rPr>
        <w:t>
      </w:t>
      </w:r>
      <w:r>
        <w:rPr>
          <w:rFonts w:ascii="Consolas"/>
          <w:b/>
          <w:i w:val="false"/>
          <w:color w:val="000000"/>
          <w:sz w:val="20"/>
        </w:rPr>
        <w:t xml:space="preserve">7-бап. Мемлекеттік сатып алуды ұйымдастырушыны айқындау </w:t>
      </w:r>
      <w:r>
        <w:br/>
      </w:r>
      <w:r>
        <w:rPr>
          <w:rFonts w:ascii="Consolas"/>
          <w:b w:val="false"/>
          <w:i w:val="false"/>
          <w:color w:val="000000"/>
          <w:sz w:val="20"/>
        </w:rPr>
        <w:t xml:space="preserve">
              </w:t>
      </w:r>
      <w:r>
        <w:rPr>
          <w:rFonts w:ascii="Consolas"/>
          <w:b/>
          <w:i w:val="false"/>
          <w:color w:val="000000"/>
          <w:sz w:val="20"/>
        </w:rPr>
        <w:t xml:space="preserve">тәртібі </w:t>
      </w:r>
    </w:p>
    <w:bookmarkEnd w:id="13"/>
    <w:bookmarkStart w:name="z216" w:id="14"/>
    <w:p>
      <w:pPr>
        <w:spacing w:after="0"/>
        <w:ind w:left="0"/>
        <w:jc w:val="left"/>
      </w:pPr>
      <w:r>
        <w:rPr>
          <w:rFonts w:ascii="Consolas"/>
          <w:b w:val="false"/>
          <w:i w:val="false"/>
          <w:color w:val="000000"/>
          <w:sz w:val="20"/>
        </w:rPr>
        <w:t>
      1. Тапсырыс беруші мен мемлекеттік сатып алуды ұйымдастырушы бір тұлға болатын жағдайларды қоспағанда, мемлекеттік сатып алуды ұйымдастыру және өткізу рәсімін орындау үшін тапсырыс беруші мемлекеттік сатып алуды ұйымдастырушыны, сондай-ақ тапсырыс берушінің алда болатын мемлекеттік сатып алуда мүддесін білдіретін оның лауазымды адамын айқындайды.</w:t>
      </w:r>
      <w:r>
        <w:br/>
      </w:r>
      <w:r>
        <w:rPr>
          <w:rFonts w:ascii="Consolas"/>
          <w:b w:val="false"/>
          <w:i w:val="false"/>
          <w:color w:val="000000"/>
          <w:sz w:val="20"/>
        </w:rPr>
        <w:t>
</w:t>
      </w:r>
      <w:r>
        <w:rPr>
          <w:rFonts w:ascii="Consolas"/>
          <w:b w:val="false"/>
          <w:i w:val="false"/>
          <w:color w:val="000000"/>
          <w:sz w:val="20"/>
        </w:rPr>
        <w:t xml:space="preserve">
      2. Тапсырыс берушінің өзі тікелей не мемлекеттік сатып алуды ұйымдастыру және өткізу рәсімін орындауға жауапты өз құрылымдық бөлімшесінің атынан мемлекеттік сатып алуды ұйымдастырушы бола алады. </w:t>
      </w:r>
      <w:r>
        <w:br/>
      </w:r>
      <w:r>
        <w:rPr>
          <w:rFonts w:ascii="Consolas"/>
          <w:b w:val="false"/>
          <w:i w:val="false"/>
          <w:color w:val="000000"/>
          <w:sz w:val="20"/>
        </w:rPr>
        <w:t>
      Тапсырыс беруші өзінің ведомстволық бағынысындағы мемлекеттік мекемені не оның аффилиирленген тұлғасын мемлекеттік сатып алуды ұйымдастырушы етіп айқындауға құқылы.</w:t>
      </w:r>
      <w:r>
        <w:br/>
      </w:r>
      <w:r>
        <w:rPr>
          <w:rFonts w:ascii="Consolas"/>
          <w:b w:val="false"/>
          <w:i w:val="false"/>
          <w:color w:val="000000"/>
          <w:sz w:val="20"/>
        </w:rPr>
        <w:t>
</w:t>
      </w:r>
      <w:r>
        <w:rPr>
          <w:rFonts w:ascii="Consolas"/>
          <w:b w:val="false"/>
          <w:i w:val="false"/>
          <w:color w:val="000000"/>
          <w:sz w:val="20"/>
        </w:rPr>
        <w:t xml:space="preserve">
      3.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4. Бюджеттік бағдарламаның әкімшісі өзінің ведомстволық бағынысындағы мемлекеттік мекеме, оған қатысты өзі мемлекеттік басқару органы болып табылатын заңды тұлға не оған қатысты бюджеттік бағдарламаның әкімшісі мемлекеттік басқару органы болып табылатын заңды тұлғамен үлестес тұлға үшін мемлекеттік сатып алуды ұйымдастырушы ретінде болуға құқылы.</w:t>
      </w:r>
      <w:r>
        <w:br/>
      </w:r>
      <w:r>
        <w:rPr>
          <w:rFonts w:ascii="Consolas"/>
          <w:b w:val="false"/>
          <w:i w:val="false"/>
          <w:color w:val="000000"/>
          <w:sz w:val="20"/>
        </w:rPr>
        <w:t>
</w:t>
      </w:r>
      <w:r>
        <w:rPr>
          <w:rFonts w:ascii="Consolas"/>
          <w:b w:val="false"/>
          <w:i w:val="false"/>
          <w:color w:val="000000"/>
          <w:sz w:val="20"/>
        </w:rPr>
        <w:t>
      Мемлекеттік кәсіпорын өзімен үлестес тұлғалар үшін мемлекеттік сатып алуды ұйымдастырушы ретінде болуға құқылы.</w:t>
      </w:r>
      <w:r>
        <w:br/>
      </w:r>
      <w:r>
        <w:rPr>
          <w:rFonts w:ascii="Consolas"/>
          <w:b w:val="false"/>
          <w:i w:val="false"/>
          <w:color w:val="000000"/>
          <w:sz w:val="20"/>
        </w:rPr>
        <w:t>
</w:t>
      </w:r>
      <w:r>
        <w:rPr>
          <w:rFonts w:ascii="Consolas"/>
          <w:b w:val="false"/>
          <w:i w:val="false"/>
          <w:color w:val="000000"/>
          <w:sz w:val="20"/>
        </w:rPr>
        <w:t>
      Дауыс беретін акцияларының (жарғылық капиталға қатысу үлестерінің) елу және одан да көп пайызы мемлекетке тиесілі заңды тұлға өзімен үлестес тұлғалар үшін мемлекеттік сатып алуды ұйымдастырушы болуға құқылы.</w:t>
      </w:r>
      <w:r>
        <w:br/>
      </w:r>
      <w:r>
        <w:rPr>
          <w:rFonts w:ascii="Consolas"/>
          <w:b w:val="false"/>
          <w:i w:val="false"/>
          <w:color w:val="000000"/>
          <w:sz w:val="20"/>
        </w:rPr>
        <w:t>
</w:t>
      </w:r>
      <w:r>
        <w:rPr>
          <w:rFonts w:ascii="Consolas"/>
          <w:b w:val="false"/>
          <w:i w:val="false"/>
          <w:color w:val="000000"/>
          <w:sz w:val="20"/>
        </w:rPr>
        <w:t>
      5. Бірыңғай мемлекеттік сатып алуды өткізу мақсатында:</w:t>
      </w:r>
      <w:r>
        <w:br/>
      </w:r>
      <w:r>
        <w:rPr>
          <w:rFonts w:ascii="Consolas"/>
          <w:b w:val="false"/>
          <w:i w:val="false"/>
          <w:color w:val="000000"/>
          <w:sz w:val="20"/>
        </w:rPr>
        <w:t>
</w:t>
      </w:r>
      <w:r>
        <w:rPr>
          <w:rFonts w:ascii="Consolas"/>
          <w:b w:val="false"/>
          <w:i w:val="false"/>
          <w:color w:val="000000"/>
          <w:sz w:val="20"/>
        </w:rPr>
        <w:t>
      1) Қазақстан Республикасының Үкіметі тапсырыс берушілер үшін мемлекеттік сатып алуды бірыңғай ұйымдастырушыны </w:t>
      </w:r>
      <w:r>
        <w:rPr>
          <w:rFonts w:ascii="Consolas"/>
          <w:b w:val="false"/>
          <w:i w:val="false"/>
          <w:color w:val="000000"/>
          <w:sz w:val="20"/>
        </w:rPr>
        <w:t>айқындайды</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Мемлекеттік сатып алуды бірыңғай ұйымдастырушы тауарларды, жұмыстарды, көрсетілетін қызметтерді мемлекеттік сатып алуды ұйымдастыруды және өткізуді уәкілетті орган </w:t>
      </w:r>
      <w:r>
        <w:rPr>
          <w:rFonts w:ascii="Consolas"/>
          <w:b w:val="false"/>
          <w:i w:val="false"/>
          <w:color w:val="000000"/>
          <w:sz w:val="20"/>
        </w:rPr>
        <w:t>айқындайтын</w:t>
      </w:r>
      <w:r>
        <w:rPr>
          <w:rFonts w:ascii="Consolas"/>
          <w:b w:val="false"/>
          <w:i w:val="false"/>
          <w:color w:val="000000"/>
          <w:sz w:val="20"/>
        </w:rPr>
        <w:t xml:space="preserve"> бюджеттік бағдарламалардың және (немесе) тауарлардың, жұмыстардың, көрсетілетін қызметтердің тізбесі бойынша орындайды;</w:t>
      </w:r>
      <w:r>
        <w:br/>
      </w:r>
      <w:r>
        <w:rPr>
          <w:rFonts w:ascii="Consolas"/>
          <w:b w:val="false"/>
          <w:i w:val="false"/>
          <w:color w:val="000000"/>
          <w:sz w:val="20"/>
        </w:rPr>
        <w:t>
</w:t>
      </w:r>
      <w:r>
        <w:rPr>
          <w:rFonts w:ascii="Consolas"/>
          <w:b w:val="false"/>
          <w:i w:val="false"/>
          <w:color w:val="000000"/>
          <w:sz w:val="20"/>
        </w:rPr>
        <w:t xml:space="preserve">
      2) облыстың, республикалық маңызы бар қаланың және астананың әкімі тапсырыс берушілер үшін мемлекеттік сатып алуды бірыңғай ұйымдастырушыны айқындайды. </w:t>
      </w:r>
      <w:r>
        <w:rPr>
          <w:rFonts w:ascii="Consolas"/>
          <w:b w:val="false"/>
          <w:i w:val="false"/>
          <w:color w:val="ff0000"/>
          <w:sz w:val="20"/>
        </w:rPr>
        <w:t xml:space="preserve">(01.01.2015 бастап қолданысқа енгізіледі - ҚР 14.01.2014 </w:t>
      </w:r>
      <w:r>
        <w:rPr>
          <w:rFonts w:ascii="Consolas"/>
          <w:b w:val="false"/>
          <w:i w:val="false"/>
          <w:color w:val="000000"/>
          <w:sz w:val="20"/>
        </w:rPr>
        <w:t>№ 161-V</w:t>
      </w:r>
      <w:r>
        <w:rPr>
          <w:rFonts w:ascii="Consolas"/>
          <w:b w:val="false"/>
          <w:i w:val="false"/>
          <w:color w:val="ff0000"/>
          <w:sz w:val="20"/>
        </w:rPr>
        <w:t xml:space="preserve"> Заңымен)</w:t>
      </w:r>
      <w:r>
        <w:br/>
      </w:r>
      <w:r>
        <w:rPr>
          <w:rFonts w:ascii="Consolas"/>
          <w:b w:val="false"/>
          <w:i w:val="false"/>
          <w:color w:val="000000"/>
          <w:sz w:val="20"/>
        </w:rPr>
        <w:t>
</w:t>
      </w:r>
      <w:r>
        <w:rPr>
          <w:rFonts w:ascii="Consolas"/>
          <w:b w:val="false"/>
          <w:i w:val="false"/>
          <w:color w:val="000000"/>
          <w:sz w:val="20"/>
        </w:rPr>
        <w:t>
      Мемлекеттік сатып алуды бірыңғай ұйымдастырушы тауарларды, жұмыстарды, көрсетілетін қызметтерді мемлекеттік сатып алуды ұйымдастыруды және өткізуді тиісті облыстың, республикалық маңызы бар қаланың және астананың әкімі айқындайтын бюджеттік бағдарламалар және (немесе) тауарлар, жұмыстар, көрсетілетін қызметтер бойынша орындайды;</w:t>
      </w:r>
      <w:r>
        <w:br/>
      </w:r>
      <w:r>
        <w:rPr>
          <w:rFonts w:ascii="Consolas"/>
          <w:b w:val="false"/>
          <w:i w:val="false"/>
          <w:color w:val="000000"/>
          <w:sz w:val="20"/>
        </w:rPr>
        <w:t>
</w:t>
      </w:r>
      <w:r>
        <w:rPr>
          <w:rFonts w:ascii="Consolas"/>
          <w:b w:val="false"/>
          <w:i w:val="false"/>
          <w:color w:val="000000"/>
          <w:sz w:val="20"/>
        </w:rPr>
        <w:t>
      3) тапсырыс берушіге ведомстволық бағынысты бірнеше мемлекеттік мекеме немесе онымен үлестес тұлғалар үшін тапсырыс беруші мемлекеттік сатып алуды бірыңғай ұйымдастырушы ретінде әрекет етуге құқылы;</w:t>
      </w:r>
      <w:r>
        <w:br/>
      </w:r>
      <w:r>
        <w:rPr>
          <w:rFonts w:ascii="Consolas"/>
          <w:b w:val="false"/>
          <w:i w:val="false"/>
          <w:color w:val="000000"/>
          <w:sz w:val="20"/>
        </w:rPr>
        <w:t>
</w:t>
      </w:r>
      <w:r>
        <w:rPr>
          <w:rFonts w:ascii="Consolas"/>
          <w:b w:val="false"/>
          <w:i w:val="false"/>
          <w:color w:val="000000"/>
          <w:sz w:val="20"/>
        </w:rPr>
        <w:t>
      4) тапсырыс берушіге ведомстволық бағынысты бірнеше мемлекеттік мекеме үшін тапсырыс беруші олардың арасынан мемлекеттік сатып алуды бірыңғай ұйымдастырушыны айқындауға құқылы;</w:t>
      </w:r>
      <w:r>
        <w:br/>
      </w:r>
      <w:r>
        <w:rPr>
          <w:rFonts w:ascii="Consolas"/>
          <w:b w:val="false"/>
          <w:i w:val="false"/>
          <w:color w:val="000000"/>
          <w:sz w:val="20"/>
        </w:rPr>
        <w:t>
</w:t>
      </w:r>
      <w:r>
        <w:rPr>
          <w:rFonts w:ascii="Consolas"/>
          <w:b w:val="false"/>
          <w:i w:val="false"/>
          <w:color w:val="000000"/>
          <w:sz w:val="20"/>
        </w:rPr>
        <w:t>
      5) Қазақстан Республикасының Ұлттық Банкі оларға қатысты құрылтайшы (уәкілетті орган) не акционер болып табылатын заңды тұлғалар үшін ол мемлекеттік сатып алуды бірыңғай ұйымдастырушы ретінде әрекет етуге құқылы.</w:t>
      </w:r>
      <w:r>
        <w:br/>
      </w:r>
      <w:r>
        <w:rPr>
          <w:rFonts w:ascii="Consolas"/>
          <w:b w:val="false"/>
          <w:i w:val="false"/>
          <w:color w:val="000000"/>
          <w:sz w:val="20"/>
        </w:rPr>
        <w:t>
</w:t>
      </w:r>
      <w:r>
        <w:rPr>
          <w:rFonts w:ascii="Consolas"/>
          <w:b w:val="false"/>
          <w:i w:val="false"/>
          <w:color w:val="000000"/>
          <w:sz w:val="20"/>
        </w:rPr>
        <w:t xml:space="preserve">
      6.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xml:space="preserve">
      7. Тапсырыс беруші мен мемлекеттік сатып алуды ұйымдастырушы бір тұлға болған жағдайларды қоспағанда, мемлекеттік сатып алуды ұйымдастырушы тапсырыс берушімен, әлеуетті өнім берушілермен, тиісті комиссиялармен және сарапшымен өзара қарым-қатынастарында өзінің атынан өкілдік ететін лауазымды адамды айқындауға міндетті. Мемлекеттік сатып алуды ұйымдастырушының өкілі мемлекеттік сатып алуды ұйымдастыру және өткізу рәсімдерін орындауға жауапты құрылымдық бөлімшенің қызметкерлері қатарынан айқындалуға тиіс. </w:t>
      </w:r>
      <w:r>
        <w:br/>
      </w:r>
      <w:r>
        <w:rPr>
          <w:rFonts w:ascii="Consolas"/>
          <w:b w:val="false"/>
          <w:i w:val="false"/>
          <w:color w:val="000000"/>
          <w:sz w:val="20"/>
        </w:rPr>
        <w:t>
      </w:t>
      </w:r>
      <w:r>
        <w:rPr>
          <w:rFonts w:ascii="Consolas"/>
          <w:b w:val="false"/>
          <w:i w:val="false"/>
          <w:color w:val="ff0000"/>
          <w:sz w:val="20"/>
        </w:rPr>
        <w:t xml:space="preserve">Ескерту. 7-бапқа өзгерістер енгізілді - ҚР 2008.11.20 </w:t>
      </w:r>
      <w:r>
        <w:rPr>
          <w:rFonts w:ascii="Consolas"/>
          <w:b w:val="false"/>
          <w:i w:val="false"/>
          <w:color w:val="000000"/>
          <w:sz w:val="20"/>
        </w:rPr>
        <w:t>№ 87-IV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2012.07.05 </w:t>
      </w:r>
      <w:r>
        <w:rPr>
          <w:rFonts w:ascii="Consolas"/>
          <w:b w:val="false"/>
          <w:i w:val="false"/>
          <w:color w:val="000000"/>
          <w:sz w:val="20"/>
        </w:rPr>
        <w:t>№ 30-V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29.09.2014 </w:t>
      </w:r>
      <w:r>
        <w:rPr>
          <w:rFonts w:ascii="Consolas"/>
          <w:b w:val="false"/>
          <w:i w:val="false"/>
          <w:color w:val="000000"/>
          <w:sz w:val="20"/>
        </w:rPr>
        <w:t>N 239-V</w:t>
      </w:r>
      <w:r>
        <w:rPr>
          <w:rFonts w:ascii="Consolas"/>
          <w:b w:val="false"/>
          <w:i w:val="false"/>
          <w:color w:val="ff0000"/>
          <w:sz w:val="20"/>
        </w:rPr>
        <w:t xml:space="preserve"> (алғашқы ресми жарияланған күнінен кейiн күнтiзбелiк он күн өткен соң қолданысқа енгiзiледi) Заңдарымен.</w:t>
      </w:r>
    </w:p>
    <w:bookmarkEnd w:id="14"/>
    <w:bookmarkStart w:name="z620" w:id="15"/>
    <w:p>
      <w:pPr>
        <w:spacing w:after="0"/>
        <w:ind w:left="0"/>
        <w:jc w:val="left"/>
      </w:pPr>
      <w:r>
        <w:rPr>
          <w:rFonts w:ascii="Consolas"/>
          <w:b w:val="false"/>
          <w:i w:val="false"/>
          <w:color w:val="000000"/>
          <w:sz w:val="20"/>
        </w:rPr>
        <w:t>
      </w:t>
      </w:r>
      <w:r>
        <w:rPr>
          <w:rFonts w:ascii="Consolas"/>
          <w:b/>
          <w:i w:val="false"/>
          <w:color w:val="000000"/>
          <w:sz w:val="20"/>
        </w:rPr>
        <w:t>7-1-бап. Мемлекеттік сатып алуды бірыңғай ұйымдастырушының</w:t>
      </w:r>
      <w:r>
        <w:br/>
      </w:r>
      <w:r>
        <w:rPr>
          <w:rFonts w:ascii="Consolas"/>
          <w:b w:val="false"/>
          <w:i w:val="false"/>
          <w:color w:val="000000"/>
          <w:sz w:val="20"/>
        </w:rPr>
        <w:t>
                </w:t>
      </w:r>
      <w:r>
        <w:rPr>
          <w:rFonts w:ascii="Consolas"/>
          <w:b/>
          <w:i w:val="false"/>
          <w:color w:val="000000"/>
          <w:sz w:val="20"/>
        </w:rPr>
        <w:t>мемлекеттік сатып алуды жүзеге асыру</w:t>
      </w:r>
      <w:r>
        <w:br/>
      </w:r>
      <w:r>
        <w:rPr>
          <w:rFonts w:ascii="Consolas"/>
          <w:b w:val="false"/>
          <w:i w:val="false"/>
          <w:color w:val="000000"/>
          <w:sz w:val="20"/>
        </w:rPr>
        <w:t>
                </w:t>
      </w:r>
      <w:r>
        <w:rPr>
          <w:rFonts w:ascii="Consolas"/>
          <w:b/>
          <w:i w:val="false"/>
          <w:color w:val="000000"/>
          <w:sz w:val="20"/>
        </w:rPr>
        <w:t>ерекшеліктері</w:t>
      </w:r>
    </w:p>
    <w:bookmarkEnd w:id="15"/>
    <w:bookmarkStart w:name="z864" w:id="16"/>
    <w:p>
      <w:pPr>
        <w:spacing w:after="0"/>
        <w:ind w:left="0"/>
        <w:jc w:val="left"/>
      </w:pPr>
      <w:r>
        <w:rPr>
          <w:rFonts w:ascii="Consolas"/>
          <w:b w:val="false"/>
          <w:i w:val="false"/>
          <w:color w:val="000000"/>
          <w:sz w:val="20"/>
        </w:rPr>
        <w:t>
      1. Осы Заңның 7-бабы 5-тармағының </w:t>
      </w:r>
      <w:r>
        <w:rPr>
          <w:rFonts w:ascii="Consolas"/>
          <w:b w:val="false"/>
          <w:i w:val="false"/>
          <w:color w:val="000000"/>
          <w:sz w:val="20"/>
        </w:rPr>
        <w:t>1)</w:t>
      </w:r>
      <w:r>
        <w:rPr>
          <w:rFonts w:ascii="Consolas"/>
          <w:b w:val="false"/>
          <w:i w:val="false"/>
          <w:color w:val="000000"/>
          <w:sz w:val="20"/>
        </w:rPr>
        <w:t xml:space="preserve"> және </w:t>
      </w:r>
      <w:r>
        <w:rPr>
          <w:rFonts w:ascii="Consolas"/>
          <w:b w:val="false"/>
          <w:i w:val="false"/>
          <w:color w:val="000000"/>
          <w:sz w:val="20"/>
        </w:rPr>
        <w:t>2) тармақшаларына</w:t>
      </w:r>
      <w:r>
        <w:rPr>
          <w:rFonts w:ascii="Consolas"/>
          <w:b w:val="false"/>
          <w:i w:val="false"/>
          <w:color w:val="000000"/>
          <w:sz w:val="20"/>
        </w:rPr>
        <w:t xml:space="preserve"> сәйкес айқындалған мемлекеттік сатып алуды </w:t>
      </w:r>
      <w:r>
        <w:rPr>
          <w:rFonts w:ascii="Consolas"/>
          <w:b w:val="false"/>
          <w:i w:val="false"/>
          <w:color w:val="000000"/>
          <w:sz w:val="20"/>
        </w:rPr>
        <w:t>бірыңғай ұйымдастырушы</w:t>
      </w:r>
      <w:r>
        <w:rPr>
          <w:rFonts w:ascii="Consolas"/>
          <w:b w:val="false"/>
          <w:i w:val="false"/>
          <w:color w:val="000000"/>
          <w:sz w:val="20"/>
        </w:rPr>
        <w:t xml:space="preserve"> мемлекеттік сатып алуды мынадай кезегімен келетін кезеңдерді сақтай отырып өткізеді:</w:t>
      </w:r>
      <w:r>
        <w:br/>
      </w:r>
      <w:r>
        <w:rPr>
          <w:rFonts w:ascii="Consolas"/>
          <w:b w:val="false"/>
          <w:i w:val="false"/>
          <w:color w:val="000000"/>
          <w:sz w:val="20"/>
        </w:rPr>
        <w:t>
</w:t>
      </w:r>
      <w:r>
        <w:rPr>
          <w:rFonts w:ascii="Consolas"/>
          <w:b w:val="false"/>
          <w:i w:val="false"/>
          <w:color w:val="000000"/>
          <w:sz w:val="20"/>
        </w:rPr>
        <w:t>
      1) тапсырыс берушінің мемлекеттік сатып алуды бірыңғай ұйымдастырушыға электрондық мемлекеттік сатып алуды өткізу қағидаларында белгіленген құжаттарды қамтитын мемлекеттік сатып алуды ұйымдастыруға және өткізуге тапсырманы ұсынуы;</w:t>
      </w:r>
      <w:r>
        <w:br/>
      </w:r>
      <w:r>
        <w:rPr>
          <w:rFonts w:ascii="Consolas"/>
          <w:b w:val="false"/>
          <w:i w:val="false"/>
          <w:color w:val="000000"/>
          <w:sz w:val="20"/>
        </w:rPr>
        <w:t>
</w:t>
      </w:r>
      <w:r>
        <w:rPr>
          <w:rFonts w:ascii="Consolas"/>
          <w:b w:val="false"/>
          <w:i w:val="false"/>
          <w:color w:val="000000"/>
          <w:sz w:val="20"/>
        </w:rPr>
        <w:t>
      2) мемлекеттік сатып алуды бірыңғай ұйымдастырушының тапсырыс беруші ұсынған, электрондық мемлекеттік сатып алуды </w:t>
      </w:r>
      <w:r>
        <w:rPr>
          <w:rFonts w:ascii="Consolas"/>
          <w:b w:val="false"/>
          <w:i w:val="false"/>
          <w:color w:val="000000"/>
          <w:sz w:val="20"/>
        </w:rPr>
        <w:t>өткізу</w:t>
      </w:r>
      <w:r>
        <w:rPr>
          <w:rFonts w:ascii="Consolas"/>
          <w:b w:val="false"/>
          <w:i w:val="false"/>
          <w:color w:val="000000"/>
          <w:sz w:val="20"/>
        </w:rPr>
        <w:t xml:space="preserve">  </w:t>
      </w:r>
      <w:r>
        <w:rPr>
          <w:rFonts w:ascii="Consolas"/>
          <w:b w:val="false"/>
          <w:i w:val="false"/>
          <w:color w:val="000000"/>
          <w:sz w:val="20"/>
        </w:rPr>
        <w:t>қағидаларында</w:t>
      </w:r>
      <w:r>
        <w:rPr>
          <w:rFonts w:ascii="Consolas"/>
          <w:b w:val="false"/>
          <w:i w:val="false"/>
          <w:color w:val="000000"/>
          <w:sz w:val="20"/>
        </w:rPr>
        <w:t xml:space="preserve"> белгіленген құжаттарды қамтитын тапсырма негізінде конкурстық немесе аукциондық құжаттаманы әзірлеуі және бекітуі;</w:t>
      </w:r>
      <w:r>
        <w:br/>
      </w:r>
      <w:r>
        <w:rPr>
          <w:rFonts w:ascii="Consolas"/>
          <w:b w:val="false"/>
          <w:i w:val="false"/>
          <w:color w:val="000000"/>
          <w:sz w:val="20"/>
        </w:rPr>
        <w:t>
</w:t>
      </w:r>
      <w:r>
        <w:rPr>
          <w:rFonts w:ascii="Consolas"/>
          <w:b w:val="false"/>
          <w:i w:val="false"/>
          <w:color w:val="000000"/>
          <w:sz w:val="20"/>
        </w:rPr>
        <w:t>
      3) мемлекеттік сатып алуды бірыңғай ұйымдастырушының конкурстық не аукциондық комиссияның құрамын айқындауы және бекітуі.</w:t>
      </w:r>
      <w:r>
        <w:br/>
      </w:r>
      <w:r>
        <w:rPr>
          <w:rFonts w:ascii="Consolas"/>
          <w:b w:val="false"/>
          <w:i w:val="false"/>
          <w:color w:val="000000"/>
          <w:sz w:val="20"/>
        </w:rPr>
        <w:t>
</w:t>
      </w:r>
      <w:r>
        <w:rPr>
          <w:rFonts w:ascii="Consolas"/>
          <w:b w:val="false"/>
          <w:i w:val="false"/>
          <w:color w:val="000000"/>
          <w:sz w:val="20"/>
        </w:rPr>
        <w:t>
      Мемлекеттік сатып алуды бірыңғай ұйымдастырушы айқындайтын және бекітетін конкурстық не аукциондық комиссияның құрамына тапсырыс берушінің өкілдері де кіреді, бұл ретте:</w:t>
      </w:r>
      <w:r>
        <w:br/>
      </w:r>
      <w:r>
        <w:rPr>
          <w:rFonts w:ascii="Consolas"/>
          <w:b w:val="false"/>
          <w:i w:val="false"/>
          <w:color w:val="000000"/>
          <w:sz w:val="20"/>
        </w:rPr>
        <w:t>
</w:t>
      </w:r>
      <w:r>
        <w:rPr>
          <w:rFonts w:ascii="Consolas"/>
          <w:b w:val="false"/>
          <w:i w:val="false"/>
          <w:color w:val="000000"/>
          <w:sz w:val="20"/>
        </w:rPr>
        <w:t>
      осы Заңның 7-бабы 5-тармағының </w:t>
      </w:r>
      <w:r>
        <w:rPr>
          <w:rFonts w:ascii="Consolas"/>
          <w:b w:val="false"/>
          <w:i w:val="false"/>
          <w:color w:val="000000"/>
          <w:sz w:val="20"/>
        </w:rPr>
        <w:t>1) тармақшасына</w:t>
      </w:r>
      <w:r>
        <w:rPr>
          <w:rFonts w:ascii="Consolas"/>
          <w:b w:val="false"/>
          <w:i w:val="false"/>
          <w:color w:val="000000"/>
          <w:sz w:val="20"/>
        </w:rPr>
        <w:t xml:space="preserve"> сәйкес айқындалған мемлекеттік сатып алуды бірыңғай ұйымдастырушы мемлекеттік сатып алуды ұйымдастыратын және өткізетін жағдайда, конкурстық не аукциондық комиссияның төрағасы болып тапсырыс берушінің бірінші басшысы айқындалуға тиіс;</w:t>
      </w:r>
      <w:r>
        <w:br/>
      </w:r>
      <w:r>
        <w:rPr>
          <w:rFonts w:ascii="Consolas"/>
          <w:b w:val="false"/>
          <w:i w:val="false"/>
          <w:color w:val="000000"/>
          <w:sz w:val="20"/>
        </w:rPr>
        <w:t>
</w:t>
      </w:r>
      <w:r>
        <w:rPr>
          <w:rFonts w:ascii="Consolas"/>
          <w:b w:val="false"/>
          <w:i w:val="false"/>
          <w:color w:val="000000"/>
          <w:sz w:val="20"/>
        </w:rPr>
        <w:t>
      осы Заңның 7-бабы 5-тармағының </w:t>
      </w:r>
      <w:r>
        <w:rPr>
          <w:rFonts w:ascii="Consolas"/>
          <w:b w:val="false"/>
          <w:i w:val="false"/>
          <w:color w:val="000000"/>
          <w:sz w:val="20"/>
        </w:rPr>
        <w:t>2) тармақшасына</w:t>
      </w:r>
      <w:r>
        <w:rPr>
          <w:rFonts w:ascii="Consolas"/>
          <w:b w:val="false"/>
          <w:i w:val="false"/>
          <w:color w:val="000000"/>
          <w:sz w:val="20"/>
        </w:rPr>
        <w:t xml:space="preserve"> сәйкес айқындалған мемлекеттік сатып алуды бірыңғай ұйымдастырушы мемлекеттік сатып алуды ұйымдастыратын және өткізетін жағдайда, конкурстық не аукциондық комиссияның төрағасы болып тиісті облыс, республикалық маңызы бар қала және астана әкімі айқындалуға тиіс;</w:t>
      </w:r>
      <w:r>
        <w:br/>
      </w:r>
      <w:r>
        <w:rPr>
          <w:rFonts w:ascii="Consolas"/>
          <w:b w:val="false"/>
          <w:i w:val="false"/>
          <w:color w:val="000000"/>
          <w:sz w:val="20"/>
        </w:rPr>
        <w:t>
</w:t>
      </w:r>
      <w:r>
        <w:rPr>
          <w:rFonts w:ascii="Consolas"/>
          <w:b w:val="false"/>
          <w:i w:val="false"/>
          <w:color w:val="000000"/>
          <w:sz w:val="20"/>
        </w:rPr>
        <w:t>
      4) қажет болған жағдайда мемлекеттік сатып алуды бірыңғай ұйымдастырушының конкурстық немесе аукциондық құжаттамаға өзгерістер және (немесе) толықтырулар енгізуі;</w:t>
      </w:r>
      <w:r>
        <w:br/>
      </w:r>
      <w:r>
        <w:rPr>
          <w:rFonts w:ascii="Consolas"/>
          <w:b w:val="false"/>
          <w:i w:val="false"/>
          <w:color w:val="000000"/>
          <w:sz w:val="20"/>
        </w:rPr>
        <w:t>
</w:t>
      </w:r>
      <w:r>
        <w:rPr>
          <w:rFonts w:ascii="Consolas"/>
          <w:b w:val="false"/>
          <w:i w:val="false"/>
          <w:color w:val="000000"/>
          <w:sz w:val="20"/>
        </w:rPr>
        <w:t>
      5) мемлекеттік сатып алуды бірыңғай ұйымдастырушының мемлекеттік сатып алуды өткізу туралы хабарландыруды орналастыруы;</w:t>
      </w:r>
      <w:r>
        <w:br/>
      </w:r>
      <w:r>
        <w:rPr>
          <w:rFonts w:ascii="Consolas"/>
          <w:b w:val="false"/>
          <w:i w:val="false"/>
          <w:color w:val="000000"/>
          <w:sz w:val="20"/>
        </w:rPr>
        <w:t>
</w:t>
      </w:r>
      <w:r>
        <w:rPr>
          <w:rFonts w:ascii="Consolas"/>
          <w:b w:val="false"/>
          <w:i w:val="false"/>
          <w:color w:val="000000"/>
          <w:sz w:val="20"/>
        </w:rPr>
        <w:t>
      6) мемлекеттік сатып алуды бірыңғай ұйымдастырушының тапсырыс берушіге мәліметтері мемлекеттік сатып алу туралы шарт жобасына конкурстық немесе аукциондық құжаттаманы және (немесе) конкурстық немесе аукциондық құжаттаманың техникалық ерекшелігін алған тұлғаларды тіркеу журналына енгізілген, мемлекеттік сатып алу веб-порталында автоматты түрде тіркелген тұлғалар тарапынан ұсыныстар мен ескертулерді жіберуі;</w:t>
      </w:r>
      <w:r>
        <w:br/>
      </w:r>
      <w:r>
        <w:rPr>
          <w:rFonts w:ascii="Consolas"/>
          <w:b w:val="false"/>
          <w:i w:val="false"/>
          <w:color w:val="000000"/>
          <w:sz w:val="20"/>
        </w:rPr>
        <w:t>
</w:t>
      </w:r>
      <w:r>
        <w:rPr>
          <w:rFonts w:ascii="Consolas"/>
          <w:b w:val="false"/>
          <w:i w:val="false"/>
          <w:color w:val="000000"/>
          <w:sz w:val="20"/>
        </w:rPr>
        <w:t>
      7) конкурс немесе аукцион тәсілімен мемлекеттік сатып алудың жеңімпазын айқындауы;</w:t>
      </w:r>
      <w:r>
        <w:br/>
      </w:r>
      <w:r>
        <w:rPr>
          <w:rFonts w:ascii="Consolas"/>
          <w:b w:val="false"/>
          <w:i w:val="false"/>
          <w:color w:val="000000"/>
          <w:sz w:val="20"/>
        </w:rPr>
        <w:t>
</w:t>
      </w:r>
      <w:r>
        <w:rPr>
          <w:rFonts w:ascii="Consolas"/>
          <w:b w:val="false"/>
          <w:i w:val="false"/>
          <w:color w:val="000000"/>
          <w:sz w:val="20"/>
        </w:rPr>
        <w:t>
      8) тапсырыс берушінің жеңімпазбен мемлекеттік сатып алу туралы шартты осы Заңда және электрондық мемлекеттік сатып алуды өткізу қағидаларында белгіленген тәртіппен мемлекеттік сатып алудың қорытындылары туралы хаттама негізінде жасасуы.</w:t>
      </w:r>
      <w:r>
        <w:br/>
      </w:r>
      <w:r>
        <w:rPr>
          <w:rFonts w:ascii="Consolas"/>
          <w:b w:val="false"/>
          <w:i w:val="false"/>
          <w:color w:val="000000"/>
          <w:sz w:val="20"/>
        </w:rPr>
        <w:t>
</w:t>
      </w:r>
      <w:r>
        <w:rPr>
          <w:rFonts w:ascii="Consolas"/>
          <w:b w:val="false"/>
          <w:i w:val="false"/>
          <w:color w:val="000000"/>
          <w:sz w:val="20"/>
        </w:rPr>
        <w:t>
      2. Осы Заңның 7-бабы 5-тармағының </w:t>
      </w:r>
      <w:r>
        <w:rPr>
          <w:rFonts w:ascii="Consolas"/>
          <w:b w:val="false"/>
          <w:i w:val="false"/>
          <w:color w:val="000000"/>
          <w:sz w:val="20"/>
        </w:rPr>
        <w:t>1)</w:t>
      </w:r>
      <w:r>
        <w:rPr>
          <w:rFonts w:ascii="Consolas"/>
          <w:b w:val="false"/>
          <w:i w:val="false"/>
          <w:color w:val="000000"/>
          <w:sz w:val="20"/>
        </w:rPr>
        <w:t xml:space="preserve"> және </w:t>
      </w:r>
      <w:r>
        <w:rPr>
          <w:rFonts w:ascii="Consolas"/>
          <w:b w:val="false"/>
          <w:i w:val="false"/>
          <w:color w:val="000000"/>
          <w:sz w:val="20"/>
        </w:rPr>
        <w:t>2) тармақшаларына</w:t>
      </w:r>
      <w:r>
        <w:rPr>
          <w:rFonts w:ascii="Consolas"/>
          <w:b w:val="false"/>
          <w:i w:val="false"/>
          <w:color w:val="000000"/>
          <w:sz w:val="20"/>
        </w:rPr>
        <w:t xml:space="preserve"> сәйкес айқындалған мемлекеттік сатып алуды бірыңғай ұйымдастырушының мемлекеттік сатып алуды ұйымдастыруы және өткізуі осы Заңда және электрондық мемлекеттік сатып алуды өткізу қағидаларында белгіленген тәртіппен жүзеге асырылады.</w:t>
      </w:r>
      <w:r>
        <w:br/>
      </w:r>
      <w:r>
        <w:rPr>
          <w:rFonts w:ascii="Consolas"/>
          <w:b w:val="false"/>
          <w:i w:val="false"/>
          <w:color w:val="000000"/>
          <w:sz w:val="20"/>
        </w:rPr>
        <w:t>
      </w:t>
      </w:r>
      <w:r>
        <w:rPr>
          <w:rFonts w:ascii="Consolas"/>
          <w:b w:val="false"/>
          <w:i w:val="false"/>
          <w:color w:val="ff0000"/>
          <w:sz w:val="20"/>
        </w:rPr>
        <w:t xml:space="preserve">Ескерту. 1-тарау 7-1-баппен толықтырылды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End w:id="16"/>
    <w:bookmarkStart w:name="z10" w:id="17"/>
    <w:p>
      <w:pPr>
        <w:spacing w:after="0"/>
        <w:ind w:left="0"/>
        <w:jc w:val="left"/>
      </w:pPr>
      <w:r>
        <w:rPr>
          <w:rFonts w:ascii="Consolas"/>
          <w:b w:val="false"/>
          <w:i w:val="false"/>
          <w:color w:val="000000"/>
          <w:sz w:val="20"/>
        </w:rPr>
        <w:t>
      </w:t>
      </w:r>
      <w:r>
        <w:rPr>
          <w:rFonts w:ascii="Consolas"/>
          <w:b/>
          <w:i w:val="false"/>
          <w:color w:val="000000"/>
          <w:sz w:val="20"/>
        </w:rPr>
        <w:t xml:space="preserve">8-бап. Әлеуетті өнім берушіге қойылатын біліктілік </w:t>
      </w:r>
      <w:r>
        <w:br/>
      </w:r>
      <w:r>
        <w:rPr>
          <w:rFonts w:ascii="Consolas"/>
          <w:b w:val="false"/>
          <w:i w:val="false"/>
          <w:color w:val="000000"/>
          <w:sz w:val="20"/>
        </w:rPr>
        <w:t>
              </w:t>
      </w:r>
      <w:r>
        <w:rPr>
          <w:rFonts w:ascii="Consolas"/>
          <w:b/>
          <w:i w:val="false"/>
          <w:color w:val="000000"/>
          <w:sz w:val="20"/>
        </w:rPr>
        <w:t xml:space="preserve">талаптары </w:t>
      </w:r>
    </w:p>
    <w:bookmarkEnd w:id="17"/>
    <w:bookmarkStart w:name="z230" w:id="18"/>
    <w:p>
      <w:pPr>
        <w:spacing w:after="0"/>
        <w:ind w:left="0"/>
        <w:jc w:val="left"/>
      </w:pPr>
      <w:r>
        <w:rPr>
          <w:rFonts w:ascii="Consolas"/>
          <w:b w:val="false"/>
          <w:i w:val="false"/>
          <w:color w:val="000000"/>
          <w:sz w:val="20"/>
        </w:rPr>
        <w:t>
      1. Әлеуетті өнім берушіге жалпы және арнайы біліктілік талаптары қойылады.</w:t>
      </w:r>
      <w:r>
        <w:br/>
      </w:r>
      <w:r>
        <w:rPr>
          <w:rFonts w:ascii="Consolas"/>
          <w:b w:val="false"/>
          <w:i w:val="false"/>
          <w:color w:val="000000"/>
          <w:sz w:val="20"/>
        </w:rPr>
        <w:t>
</w:t>
      </w:r>
      <w:r>
        <w:rPr>
          <w:rFonts w:ascii="Consolas"/>
          <w:b w:val="false"/>
          <w:i w:val="false"/>
          <w:color w:val="000000"/>
          <w:sz w:val="20"/>
        </w:rPr>
        <w:t>
      2. Әлеуетті өнім беруші мынадай жалпы біліктілік талаптарына сай келуі:</w:t>
      </w:r>
      <w:r>
        <w:br/>
      </w:r>
      <w:r>
        <w:rPr>
          <w:rFonts w:ascii="Consolas"/>
          <w:b w:val="false"/>
          <w:i w:val="false"/>
          <w:color w:val="000000"/>
          <w:sz w:val="20"/>
        </w:rPr>
        <w:t>
</w:t>
      </w:r>
      <w:r>
        <w:rPr>
          <w:rFonts w:ascii="Consolas"/>
          <w:b w:val="false"/>
          <w:i w:val="false"/>
          <w:color w:val="000000"/>
          <w:sz w:val="20"/>
        </w:rPr>
        <w:t>
      1) құқық қабілеттілігінің (заңды тұлғалар үшін), азаматтық іс-әрекетке қабілеттілігінің (жеке тұлғалар үшін) болуы;</w:t>
      </w:r>
      <w:r>
        <w:br/>
      </w:r>
      <w:r>
        <w:rPr>
          <w:rFonts w:ascii="Consolas"/>
          <w:b w:val="false"/>
          <w:i w:val="false"/>
          <w:color w:val="000000"/>
          <w:sz w:val="20"/>
        </w:rPr>
        <w:t>
</w:t>
      </w:r>
      <w:r>
        <w:rPr>
          <w:rFonts w:ascii="Consolas"/>
          <w:b w:val="false"/>
          <w:i w:val="false"/>
          <w:color w:val="000000"/>
          <w:sz w:val="20"/>
        </w:rPr>
        <w:t>
      2) төлем қабілеттілігінің болуы, салық берешегінің болмауы;</w:t>
      </w:r>
      <w:r>
        <w:br/>
      </w:r>
      <w:r>
        <w:rPr>
          <w:rFonts w:ascii="Consolas"/>
          <w:b w:val="false"/>
          <w:i w:val="false"/>
          <w:color w:val="000000"/>
          <w:sz w:val="20"/>
        </w:rPr>
        <w:t>
</w:t>
      </w:r>
      <w:r>
        <w:rPr>
          <w:rFonts w:ascii="Consolas"/>
          <w:b w:val="false"/>
          <w:i w:val="false"/>
          <w:color w:val="000000"/>
          <w:sz w:val="20"/>
        </w:rPr>
        <w:t xml:space="preserve">
      3) банкроттық не таратылу рәсімдеріне жатқызылмауы тиіс. </w:t>
      </w:r>
      <w:r>
        <w:br/>
      </w:r>
      <w:r>
        <w:rPr>
          <w:rFonts w:ascii="Consolas"/>
          <w:b w:val="false"/>
          <w:i w:val="false"/>
          <w:color w:val="000000"/>
          <w:sz w:val="20"/>
        </w:rPr>
        <w:t>
      Осы тармақтың 2) тармақшасының талаптары өздеріне қатысты оңалту рәсімі өткізіліп жатқан әлеуетті өнім берушілерге, сондай-ақ жеделдетілген оңалту рәсімін қолдану міндетті болатын, мемлекеттік қолдау шараларының қатысушысы болып табылатын әлеуетті өнім берушілерге қолданылмайды.</w:t>
      </w:r>
      <w:r>
        <w:br/>
      </w:r>
      <w:r>
        <w:rPr>
          <w:rFonts w:ascii="Consolas"/>
          <w:b w:val="false"/>
          <w:i w:val="false"/>
          <w:color w:val="000000"/>
          <w:sz w:val="20"/>
        </w:rPr>
        <w:t>
</w:t>
      </w:r>
      <w:r>
        <w:rPr>
          <w:rFonts w:ascii="Consolas"/>
          <w:b w:val="false"/>
          <w:i w:val="false"/>
          <w:color w:val="000000"/>
          <w:sz w:val="20"/>
        </w:rPr>
        <w:t>
      3. Тауарлардың, жұмыстардың, көрсетілетін қызметтердің әлеуетті өнім берушісі, осы баптың 2-тармағында белгіленген жалпы біліктілік талаптарынан басқа, мемлекеттік сатып алу туралы шарт бойынша міндеттемелерді орындау үшін жеткілікті материалдық, қаржылық және еңбек ресурстарына ие болу бөлігінде қойылатын арнайы біліктілік талаптарына сәйкес келуге тиіс.</w:t>
      </w:r>
      <w:r>
        <w:br/>
      </w:r>
      <w:r>
        <w:rPr>
          <w:rFonts w:ascii="Consolas"/>
          <w:b w:val="false"/>
          <w:i w:val="false"/>
          <w:color w:val="000000"/>
          <w:sz w:val="20"/>
        </w:rPr>
        <w:t>
</w:t>
      </w:r>
      <w:r>
        <w:rPr>
          <w:rFonts w:ascii="Consolas"/>
          <w:b w:val="false"/>
          <w:i w:val="false"/>
          <w:color w:val="000000"/>
          <w:sz w:val="20"/>
        </w:rPr>
        <w:t>
      4. Әлеуетті өнім беруші өзінің осы бапта белгіленген біліктілік талаптарына сәйкестігін растау үшін мемлекеттік сатып алуды ұйымдастырушыға электрондық мемлекеттік сатып алуды </w:t>
      </w:r>
      <w:r>
        <w:rPr>
          <w:rFonts w:ascii="Consolas"/>
          <w:b w:val="false"/>
          <w:i w:val="false"/>
          <w:color w:val="000000"/>
          <w:sz w:val="20"/>
        </w:rPr>
        <w:t>өткізу</w:t>
      </w:r>
      <w:r>
        <w:rPr>
          <w:rFonts w:ascii="Consolas"/>
          <w:b w:val="false"/>
          <w:i w:val="false"/>
          <w:color w:val="000000"/>
          <w:sz w:val="20"/>
        </w:rPr>
        <w:t> </w:t>
      </w:r>
      <w:r>
        <w:rPr>
          <w:rFonts w:ascii="Consolas"/>
          <w:b w:val="false"/>
          <w:i w:val="false"/>
          <w:color w:val="000000"/>
          <w:sz w:val="20"/>
        </w:rPr>
        <w:t>қағидаларында</w:t>
      </w:r>
      <w:r>
        <w:rPr>
          <w:rFonts w:ascii="Consolas"/>
          <w:b w:val="false"/>
          <w:i w:val="false"/>
          <w:color w:val="000000"/>
          <w:sz w:val="20"/>
        </w:rPr>
        <w:t xml:space="preserve"> көзделген тиісті құжаттарды ұсынады.</w:t>
      </w:r>
      <w:r>
        <w:br/>
      </w:r>
      <w:r>
        <w:rPr>
          <w:rFonts w:ascii="Consolas"/>
          <w:b w:val="false"/>
          <w:i w:val="false"/>
          <w:color w:val="000000"/>
          <w:sz w:val="20"/>
        </w:rPr>
        <w:t>
</w:t>
      </w:r>
      <w:r>
        <w:rPr>
          <w:rFonts w:ascii="Consolas"/>
          <w:b w:val="false"/>
          <w:i w:val="false"/>
          <w:color w:val="000000"/>
          <w:sz w:val="20"/>
        </w:rPr>
        <w:t>
      5. Қазақстан Республикасының резиденті емес әлеуетті өнім беруші өзінің осы бапта белгіленген біліктілік талаптарына сәйкестігін растау үшін Қазақстан Республикасының резиденттері ұсынатын нақ сондай құжаттарды не Қазақстан Республикасының резиденті емес әлеуетті өнім берушінің біліктілігі туралы осыған ұқсас мәліметтерді қамтитын құжаттарды табыс етеді.</w:t>
      </w:r>
      <w:r>
        <w:br/>
      </w:r>
      <w:r>
        <w:rPr>
          <w:rFonts w:ascii="Consolas"/>
          <w:b w:val="false"/>
          <w:i w:val="false"/>
          <w:color w:val="000000"/>
          <w:sz w:val="20"/>
        </w:rPr>
        <w:t>
</w:t>
      </w:r>
      <w:r>
        <w:rPr>
          <w:rFonts w:ascii="Consolas"/>
          <w:b w:val="false"/>
          <w:i w:val="false"/>
          <w:color w:val="000000"/>
          <w:sz w:val="20"/>
        </w:rPr>
        <w:t>
      6. Әлеуетті өнім беруші жалпы біліктілік талаптарына сәйкестігін мынадай құжаттардың бірін:</w:t>
      </w:r>
      <w:r>
        <w:br/>
      </w:r>
      <w:r>
        <w:rPr>
          <w:rFonts w:ascii="Consolas"/>
          <w:b w:val="false"/>
          <w:i w:val="false"/>
          <w:color w:val="000000"/>
          <w:sz w:val="20"/>
        </w:rPr>
        <w:t>
</w:t>
      </w:r>
      <w:r>
        <w:rPr>
          <w:rFonts w:ascii="Consolas"/>
          <w:b w:val="false"/>
          <w:i w:val="false"/>
          <w:color w:val="000000"/>
          <w:sz w:val="20"/>
        </w:rPr>
        <w:t>
      1) әлеуетті өнім берушіге халықаралық рейтингтік ұйымның рейтингі берілгендігін растайтын құжатты; </w:t>
      </w:r>
      <w:r>
        <w:br/>
      </w:r>
      <w:r>
        <w:rPr>
          <w:rFonts w:ascii="Consolas"/>
          <w:b w:val="false"/>
          <w:i w:val="false"/>
          <w:color w:val="000000"/>
          <w:sz w:val="20"/>
        </w:rPr>
        <w:t>
</w:t>
      </w:r>
      <w:r>
        <w:rPr>
          <w:rFonts w:ascii="Consolas"/>
          <w:b w:val="false"/>
          <w:i w:val="false"/>
          <w:color w:val="000000"/>
          <w:sz w:val="20"/>
        </w:rPr>
        <w:t>
      2) әлеуетті өнім берушінің биржаның ресми листингіне енгізілгендігі туралы қор биржасының үзінді көшірмесін беру арқылы растауға құқылы.</w:t>
      </w:r>
      <w:r>
        <w:br/>
      </w:r>
      <w:r>
        <w:rPr>
          <w:rFonts w:ascii="Consolas"/>
          <w:b w:val="false"/>
          <w:i w:val="false"/>
          <w:color w:val="000000"/>
          <w:sz w:val="20"/>
        </w:rPr>
        <w:t xml:space="preserve">
      3) </w:t>
      </w:r>
      <w:r>
        <w:rPr>
          <w:rFonts w:ascii="Consolas"/>
          <w:b w:val="false"/>
          <w:i w:val="false"/>
          <w:color w:val="ff0000"/>
          <w:sz w:val="20"/>
        </w:rPr>
        <w:t xml:space="preserve">алып тасталды - ҚР 2009.02.20 </w:t>
      </w:r>
      <w:r>
        <w:rPr>
          <w:rFonts w:ascii="Consolas"/>
          <w:b w:val="false"/>
          <w:i w:val="false"/>
          <w:color w:val="000000"/>
          <w:sz w:val="20"/>
        </w:rPr>
        <w:t>№ 138-IV</w:t>
      </w:r>
      <w:r>
        <w:rPr>
          <w:rFonts w:ascii="Consolas"/>
          <w:b w:val="false"/>
          <w:i w:val="false"/>
          <w:color w:val="ff0000"/>
          <w:sz w:val="20"/>
        </w:rPr>
        <w:t xml:space="preserve"> Заңымен (қолданысқа енгізілу тәртібін </w:t>
      </w:r>
      <w:r>
        <w:rPr>
          <w:rFonts w:ascii="Consolas"/>
          <w:b w:val="false"/>
          <w:i w:val="false"/>
          <w:color w:val="000000"/>
          <w:sz w:val="20"/>
        </w:rPr>
        <w:t>2-баптан</w:t>
      </w:r>
      <w:r>
        <w:rPr>
          <w:rFonts w:ascii="Consolas"/>
          <w:b w:val="false"/>
          <w:i w:val="false"/>
          <w:color w:val="ff0000"/>
          <w:sz w:val="20"/>
        </w:rPr>
        <w:t> қараңыз).</w:t>
      </w:r>
      <w:r>
        <w:br/>
      </w:r>
      <w:r>
        <w:rPr>
          <w:rFonts w:ascii="Consolas"/>
          <w:b w:val="false"/>
          <w:i w:val="false"/>
          <w:color w:val="000000"/>
          <w:sz w:val="20"/>
        </w:rPr>
        <w:t>
</w:t>
      </w:r>
      <w:r>
        <w:rPr>
          <w:rFonts w:ascii="Consolas"/>
          <w:b w:val="false"/>
          <w:i w:val="false"/>
          <w:color w:val="000000"/>
          <w:sz w:val="20"/>
        </w:rPr>
        <w:t>
      Лицензиялануға жататын қызмет түрлерiн жүзеге асыратын әлеуеттi өнiм берушiнiң құқықтық қабiлетi Қазақстан Республикасының ақпараттандыру туралы </w:t>
      </w:r>
      <w:r>
        <w:rPr>
          <w:rFonts w:ascii="Consolas"/>
          <w:b w:val="false"/>
          <w:i w:val="false"/>
          <w:color w:val="000000"/>
          <w:sz w:val="20"/>
        </w:rPr>
        <w:t>заңнамасына</w:t>
      </w:r>
      <w:r>
        <w:rPr>
          <w:rFonts w:ascii="Consolas"/>
          <w:b w:val="false"/>
          <w:i w:val="false"/>
          <w:color w:val="000000"/>
          <w:sz w:val="20"/>
        </w:rPr>
        <w:t xml:space="preserve"> сәйкес мемлекеттік ақпараттық жүйе арқылы расталады.</w:t>
      </w:r>
      <w:r>
        <w:br/>
      </w:r>
      <w:r>
        <w:rPr>
          <w:rFonts w:ascii="Consolas"/>
          <w:b w:val="false"/>
          <w:i w:val="false"/>
          <w:color w:val="000000"/>
          <w:sz w:val="20"/>
        </w:rPr>
        <w:t>
</w:t>
      </w:r>
      <w:r>
        <w:rPr>
          <w:rFonts w:ascii="Consolas"/>
          <w:b w:val="false"/>
          <w:i w:val="false"/>
          <w:color w:val="000000"/>
          <w:sz w:val="20"/>
        </w:rPr>
        <w:t>
      Мемлекеттік ақпараттық жүйеде мәліметтер болмаған жағдайда, әлеуеттi өнiм берушi Қазақстан Республикасының рұқсаттар және хабарламалар туралы заңнамасына сәйкес берiлген тиiстi лицензияның нотариат куәландырған көшiрмесiн табыс етеді.</w:t>
      </w:r>
      <w:r>
        <w:br/>
      </w:r>
      <w:r>
        <w:rPr>
          <w:rFonts w:ascii="Consolas"/>
          <w:b w:val="false"/>
          <w:i w:val="false"/>
          <w:color w:val="000000"/>
          <w:sz w:val="20"/>
        </w:rPr>
        <w:t>
</w:t>
      </w:r>
      <w:r>
        <w:rPr>
          <w:rFonts w:ascii="Consolas"/>
          <w:b w:val="false"/>
          <w:i w:val="false"/>
          <w:color w:val="000000"/>
          <w:sz w:val="20"/>
        </w:rPr>
        <w:t>
      7. Осы баптың 2 және 3-тармақтарында белгіленген біліктілік талаптары әлеуетті өнім беруші жүргізілетін мемлекеттік сатып алудың нысанасы болып табылатын жұмыстарды орындау бойынша қосалқы мердігерлер не қызметтер көрсету бойынша бірлескен орындаушылар ретінде тартуды көздейтін жеке және заңды тұлғаларға да қолданылады.</w:t>
      </w:r>
      <w:r>
        <w:br/>
      </w:r>
      <w:r>
        <w:rPr>
          <w:rFonts w:ascii="Consolas"/>
          <w:b w:val="false"/>
          <w:i w:val="false"/>
          <w:color w:val="000000"/>
          <w:sz w:val="20"/>
        </w:rPr>
        <w:t>
      Жұмыстардың не көрсетілетін қызметтердің қосалқы мердігерлерін (бірлескен орындаушыларын) тартуды көздейтін әлеуетті өнім беруші мемлекеттік сатып алуды ұйымдастырушыға мемлекеттік сатып алуда көзделген жұмыстарды не көрсетілетін қызметтерді жүзеге асыруға тартылатын қосалқы мердігерлердің (бірлескен орындаушылардың) құқығын растайтын рұқсат беру құжаттарын ұсынуға тиіс. Жұмыстардың не көрсетілетін қызметтердің жекелеген түрлерін орындау үшін қосалқы мердігерлер (бірлескен орындаушылар) тартылған жағдайда, рұқсат беру құжаттары олар орындайтын жұмыс, көрсетілетін қызмет түрлеріне беріледі.</w:t>
      </w:r>
      <w:r>
        <w:br/>
      </w:r>
      <w:r>
        <w:rPr>
          <w:rFonts w:ascii="Consolas"/>
          <w:b w:val="false"/>
          <w:i w:val="false"/>
          <w:color w:val="000000"/>
          <w:sz w:val="20"/>
        </w:rPr>
        <w:t>
      Жұмыстарды орындау не қызметтерді көрсету үшін қосалқы мердігерлерге (бірлескен орындаушыларға) берілуі мүмкін жұмыстар мен көрсетілетін қызметтердің шекті көлемдері электрондық мемлекеттік сатып алуды өткізу қағидаларында белгіленеді.</w:t>
      </w:r>
      <w:r>
        <w:br/>
      </w:r>
      <w:r>
        <w:rPr>
          <w:rFonts w:ascii="Consolas"/>
          <w:b w:val="false"/>
          <w:i w:val="false"/>
          <w:color w:val="000000"/>
          <w:sz w:val="20"/>
        </w:rPr>
        <w:t>
</w:t>
      </w:r>
      <w:r>
        <w:rPr>
          <w:rFonts w:ascii="Consolas"/>
          <w:b w:val="false"/>
          <w:i w:val="false"/>
          <w:color w:val="000000"/>
          <w:sz w:val="20"/>
        </w:rPr>
        <w:t>
      8. Әлеуетті өнім беруші мемлекеттік сатып алу өткізілетін соманың жүз процентке тең мөлшерде Қазақстан Республикасының бір немесе бірнеше резидент банктерінің банктік кепілдік түрінде шартты орындауын қамтамасыз етуге ұсыну арқылы төлем қабілеті туралы жалпы біліктілік талаптарына сәйкестігін мынадай жағдайларда:</w:t>
      </w:r>
      <w:r>
        <w:br/>
      </w:r>
      <w:r>
        <w:rPr>
          <w:rFonts w:ascii="Consolas"/>
          <w:b w:val="false"/>
          <w:i w:val="false"/>
          <w:color w:val="000000"/>
          <w:sz w:val="20"/>
        </w:rPr>
        <w:t>
</w:t>
      </w:r>
      <w:r>
        <w:rPr>
          <w:rFonts w:ascii="Consolas"/>
          <w:b w:val="false"/>
          <w:i w:val="false"/>
          <w:color w:val="000000"/>
          <w:sz w:val="20"/>
        </w:rPr>
        <w:t>
      1) конкурс тәсілімен мемлекеттік сатып алуды жүзеге асыру кезінде конкурсқа қатысуға өтініммен бірге не аукцион тәсілімен мемлекеттік сатып алуды жүзеге асыру кезінде аукционға қатысуға өтініммен бірге растауға құқылы. Мемлекеттік сатып алу туралы шарттың орындалуын қамтамасыз етуді мемлекеттік сатып алу туралы шарт бойынша міндеттемелерді толығымен орындау үшін конкурстық не аукциондық құжаттамада белгіленген мерзімге әлеуетті өнім беруші ұсынады;</w:t>
      </w:r>
      <w:r>
        <w:br/>
      </w:r>
      <w:r>
        <w:rPr>
          <w:rFonts w:ascii="Consolas"/>
          <w:b w:val="false"/>
          <w:i w:val="false"/>
          <w:color w:val="000000"/>
          <w:sz w:val="20"/>
        </w:rPr>
        <w:t>
</w:t>
      </w:r>
      <w:r>
        <w:rPr>
          <w:rFonts w:ascii="Consolas"/>
          <w:b w:val="false"/>
          <w:i w:val="false"/>
          <w:color w:val="000000"/>
          <w:sz w:val="20"/>
        </w:rPr>
        <w:t>
      2)  бір көзден алу тәсілімен мемлекеттік сатып алуды жүзеге асыру кезінде мемлекеттік сатып алу туралы шарт бойынша міндеттемелерді толығымен орындау үшін жеткілікті мерзімге оның біліктілік талаптарына сәйкестігін айқындау кезеңінде растауға құқылы.</w:t>
      </w:r>
      <w:r>
        <w:br/>
      </w:r>
      <w:r>
        <w:rPr>
          <w:rFonts w:ascii="Consolas"/>
          <w:b w:val="false"/>
          <w:i w:val="false"/>
          <w:color w:val="000000"/>
          <w:sz w:val="20"/>
        </w:rPr>
        <w:t>
</w:t>
      </w:r>
      <w:r>
        <w:rPr>
          <w:rFonts w:ascii="Consolas"/>
          <w:b w:val="false"/>
          <w:i w:val="false"/>
          <w:color w:val="000000"/>
          <w:sz w:val="20"/>
        </w:rPr>
        <w:t>
      9. Осы баптың 2 және 3-тармақтарында белгіленген біліктілік талаптары осы Заңның </w:t>
      </w:r>
      <w:r>
        <w:rPr>
          <w:rFonts w:ascii="Consolas"/>
          <w:b w:val="false"/>
          <w:i w:val="false"/>
          <w:color w:val="000000"/>
          <w:sz w:val="20"/>
        </w:rPr>
        <w:t>4-бабының</w:t>
      </w:r>
      <w:r>
        <w:rPr>
          <w:rFonts w:ascii="Consolas"/>
          <w:b w:val="false"/>
          <w:i w:val="false"/>
          <w:color w:val="000000"/>
          <w:sz w:val="20"/>
        </w:rPr>
        <w:t xml:space="preserve"> 1-тармағында, </w:t>
      </w:r>
      <w:r>
        <w:rPr>
          <w:rFonts w:ascii="Consolas"/>
          <w:b w:val="false"/>
          <w:i w:val="false"/>
          <w:color w:val="000000"/>
          <w:sz w:val="20"/>
        </w:rPr>
        <w:t>30</w:t>
      </w:r>
      <w:r>
        <w:rPr>
          <w:rFonts w:ascii="Consolas"/>
          <w:b w:val="false"/>
          <w:i w:val="false"/>
          <w:color w:val="000000"/>
          <w:sz w:val="20"/>
        </w:rPr>
        <w:t>, </w:t>
      </w:r>
      <w:r>
        <w:rPr>
          <w:rFonts w:ascii="Consolas"/>
          <w:b w:val="false"/>
          <w:i w:val="false"/>
          <w:color w:val="000000"/>
          <w:sz w:val="20"/>
        </w:rPr>
        <w:t>31-баптарында</w:t>
      </w:r>
      <w:r>
        <w:rPr>
          <w:rFonts w:ascii="Consolas"/>
          <w:b w:val="false"/>
          <w:i w:val="false"/>
          <w:color w:val="000000"/>
          <w:sz w:val="20"/>
        </w:rPr>
        <w:t>, </w:t>
      </w:r>
      <w:r>
        <w:rPr>
          <w:rFonts w:ascii="Consolas"/>
          <w:b w:val="false"/>
          <w:i w:val="false"/>
          <w:color w:val="000000"/>
          <w:sz w:val="20"/>
        </w:rPr>
        <w:t>32-бабының</w:t>
      </w:r>
      <w:r>
        <w:rPr>
          <w:rFonts w:ascii="Consolas"/>
          <w:b w:val="false"/>
          <w:i w:val="false"/>
          <w:color w:val="000000"/>
          <w:sz w:val="20"/>
        </w:rPr>
        <w:t> 4) тармақшасында және </w:t>
      </w:r>
      <w:r>
        <w:rPr>
          <w:rFonts w:ascii="Consolas"/>
          <w:b w:val="false"/>
          <w:i w:val="false"/>
          <w:color w:val="000000"/>
          <w:sz w:val="20"/>
        </w:rPr>
        <w:t>36-бабында</w:t>
      </w:r>
      <w:r>
        <w:rPr>
          <w:rFonts w:ascii="Consolas"/>
          <w:b w:val="false"/>
          <w:i w:val="false"/>
          <w:color w:val="000000"/>
          <w:sz w:val="20"/>
        </w:rPr>
        <w:t xml:space="preserve"> көзделген мемлекеттік сатып алуды жүзеге асыру жағдайларына қолданылмайды.</w:t>
      </w:r>
      <w:r>
        <w:br/>
      </w:r>
      <w:r>
        <w:rPr>
          <w:rFonts w:ascii="Consolas"/>
          <w:b w:val="false"/>
          <w:i w:val="false"/>
          <w:color w:val="000000"/>
          <w:sz w:val="20"/>
        </w:rPr>
        <w:t>
</w:t>
      </w:r>
      <w:r>
        <w:rPr>
          <w:rFonts w:ascii="Consolas"/>
          <w:b w:val="false"/>
          <w:i w:val="false"/>
          <w:color w:val="000000"/>
          <w:sz w:val="20"/>
        </w:rPr>
        <w:t>
      10. Осы Заңның </w:t>
      </w:r>
      <w:r>
        <w:rPr>
          <w:rFonts w:ascii="Consolas"/>
          <w:b w:val="false"/>
          <w:i w:val="false"/>
          <w:color w:val="000000"/>
          <w:sz w:val="20"/>
        </w:rPr>
        <w:t>41</w:t>
      </w:r>
      <w:r>
        <w:rPr>
          <w:rFonts w:ascii="Consolas"/>
          <w:b w:val="false"/>
          <w:i w:val="false"/>
          <w:color w:val="000000"/>
          <w:sz w:val="20"/>
        </w:rPr>
        <w:t xml:space="preserve"> және </w:t>
      </w:r>
      <w:r>
        <w:rPr>
          <w:rFonts w:ascii="Consolas"/>
          <w:b w:val="false"/>
          <w:i w:val="false"/>
          <w:color w:val="000000"/>
          <w:sz w:val="20"/>
        </w:rPr>
        <w:t>42-баптарында</w:t>
      </w:r>
      <w:r>
        <w:rPr>
          <w:rFonts w:ascii="Consolas"/>
          <w:b w:val="false"/>
          <w:i w:val="false"/>
          <w:color w:val="000000"/>
          <w:sz w:val="20"/>
        </w:rPr>
        <w:t xml:space="preserve"> көзделген конкурс тәсілімен мемлекеттік сатып алудың ерекше және арнайы тәртіптерді қолдану арқылы мемлекеттік сатып алудың жүзеге асырылуын қоспағанда, осы баптың 2 және 3-тармақтарында көзделмеген біліктілік талаптарын белгілеуге жол берілмейді. </w:t>
      </w:r>
      <w:r>
        <w:br/>
      </w:r>
      <w:r>
        <w:rPr>
          <w:rFonts w:ascii="Consolas"/>
          <w:b w:val="false"/>
          <w:i w:val="false"/>
          <w:color w:val="000000"/>
          <w:sz w:val="20"/>
        </w:rPr>
        <w:t>
</w:t>
      </w:r>
      <w:r>
        <w:rPr>
          <w:rFonts w:ascii="Consolas"/>
          <w:b w:val="false"/>
          <w:i w:val="false"/>
          <w:color w:val="ff0000"/>
          <w:sz w:val="20"/>
        </w:rPr>
        <w:t xml:space="preserve">      Ескерту. 8-бапқа өзгерістер енгізілді - ҚР 2008.07.05 </w:t>
      </w:r>
      <w:r>
        <w:rPr>
          <w:rFonts w:ascii="Consolas"/>
          <w:b w:val="false"/>
          <w:i w:val="false"/>
          <w:color w:val="000000"/>
          <w:sz w:val="20"/>
        </w:rPr>
        <w:t>№ 60-IV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2008.11.20 </w:t>
      </w:r>
      <w:r>
        <w:rPr>
          <w:rFonts w:ascii="Consolas"/>
          <w:b w:val="false"/>
          <w:i w:val="false"/>
          <w:color w:val="000000"/>
          <w:sz w:val="20"/>
        </w:rPr>
        <w:t>№ 87-IV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2009.02.20 </w:t>
      </w:r>
      <w:r>
        <w:rPr>
          <w:rFonts w:ascii="Consolas"/>
          <w:b w:val="false"/>
          <w:i w:val="false"/>
          <w:color w:val="000000"/>
          <w:sz w:val="20"/>
        </w:rPr>
        <w:t>№ 138-IV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2012.02.17 </w:t>
      </w:r>
      <w:r>
        <w:rPr>
          <w:rFonts w:ascii="Consolas"/>
          <w:b w:val="false"/>
          <w:i w:val="false"/>
          <w:color w:val="000000"/>
          <w:sz w:val="20"/>
        </w:rPr>
        <w:t>№ 564-IV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2012.07.10 </w:t>
      </w:r>
      <w:r>
        <w:rPr>
          <w:rFonts w:ascii="Consolas"/>
          <w:b w:val="false"/>
          <w:i w:val="false"/>
          <w:color w:val="000000"/>
          <w:sz w:val="20"/>
        </w:rPr>
        <w:t>№ 36-V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16.05.2014 </w:t>
      </w:r>
      <w:r>
        <w:rPr>
          <w:rFonts w:ascii="Consolas"/>
          <w:b w:val="false"/>
          <w:i w:val="false"/>
          <w:color w:val="000000"/>
          <w:sz w:val="20"/>
        </w:rPr>
        <w:t>№ 203-V</w:t>
      </w:r>
      <w:r>
        <w:rPr>
          <w:rFonts w:ascii="Consolas"/>
          <w:b w:val="false"/>
          <w:i w:val="false"/>
          <w:color w:val="ff0000"/>
          <w:sz w:val="20"/>
        </w:rPr>
        <w:t xml:space="preserve"> (алғашқы ресми жарияланған күнінен кейін алты ай өткен соң қолданысқа енгізіледі); 29.12.2014 </w:t>
      </w:r>
      <w:r>
        <w:rPr>
          <w:rFonts w:ascii="Consolas"/>
          <w:b w:val="false"/>
          <w:i w:val="false"/>
          <w:color w:val="000000"/>
          <w:sz w:val="20"/>
        </w:rPr>
        <w:t>№ 269-V</w:t>
      </w:r>
      <w:r>
        <w:rPr>
          <w:rFonts w:ascii="Consolas"/>
          <w:b w:val="false"/>
          <w:i w:val="false"/>
          <w:color w:val="ff0000"/>
          <w:sz w:val="20"/>
        </w:rPr>
        <w:t xml:space="preserve"> (01.01.2015 бастап қолданысқа енгізіледі) Заңдарымен.</w:t>
      </w:r>
    </w:p>
    <w:bookmarkEnd w:id="18"/>
    <w:bookmarkStart w:name="z11" w:id="19"/>
    <w:p>
      <w:pPr>
        <w:spacing w:after="0"/>
        <w:ind w:left="0"/>
        <w:jc w:val="left"/>
      </w:pPr>
      <w:r>
        <w:rPr>
          <w:rFonts w:ascii="Consolas"/>
          <w:b w:val="false"/>
          <w:i w:val="false"/>
          <w:color w:val="000000"/>
          <w:sz w:val="20"/>
        </w:rPr>
        <w:t>
      </w:t>
      </w:r>
      <w:r>
        <w:rPr>
          <w:rFonts w:ascii="Consolas"/>
          <w:b/>
          <w:i w:val="false"/>
          <w:color w:val="000000"/>
          <w:sz w:val="20"/>
        </w:rPr>
        <w:t xml:space="preserve">9-бап. Әлеуетті өнім берушіні біліктілік талаптарына </w:t>
      </w:r>
      <w:r>
        <w:br/>
      </w:r>
      <w:r>
        <w:rPr>
          <w:rFonts w:ascii="Consolas"/>
          <w:b w:val="false"/>
          <w:i w:val="false"/>
          <w:color w:val="000000"/>
          <w:sz w:val="20"/>
        </w:rPr>
        <w:t>
              </w:t>
      </w:r>
      <w:r>
        <w:rPr>
          <w:rFonts w:ascii="Consolas"/>
          <w:b/>
          <w:i w:val="false"/>
          <w:color w:val="000000"/>
          <w:sz w:val="20"/>
        </w:rPr>
        <w:t xml:space="preserve">сәйкес келмейді деп танудың негіздері </w:t>
      </w:r>
    </w:p>
    <w:bookmarkEnd w:id="19"/>
    <w:bookmarkStart w:name="z250" w:id="20"/>
    <w:p>
      <w:pPr>
        <w:spacing w:after="0"/>
        <w:ind w:left="0"/>
        <w:jc w:val="left"/>
      </w:pPr>
      <w:r>
        <w:rPr>
          <w:rFonts w:ascii="Consolas"/>
          <w:b w:val="false"/>
          <w:i w:val="false"/>
          <w:color w:val="000000"/>
          <w:sz w:val="20"/>
        </w:rPr>
        <w:t>
      1. Әлеуетті өнім беруші мынадай негіздердің бірі бойынша біліктілік талаптарына сәйкес келмейді деп танылуға тиіс:</w:t>
      </w:r>
      <w:r>
        <w:br/>
      </w:r>
      <w:r>
        <w:rPr>
          <w:rFonts w:ascii="Consolas"/>
          <w:b w:val="false"/>
          <w:i w:val="false"/>
          <w:color w:val="000000"/>
          <w:sz w:val="20"/>
        </w:rPr>
        <w:t>
</w:t>
      </w:r>
      <w:r>
        <w:rPr>
          <w:rFonts w:ascii="Consolas"/>
          <w:b w:val="false"/>
          <w:i w:val="false"/>
          <w:color w:val="000000"/>
          <w:sz w:val="20"/>
        </w:rPr>
        <w:t>
      1) әлеуетті өнім берушінің және (немесе) ол тартатын, жұмыстардың не көрсетілетін қызметтердің қосалқы мердігерінің (бірлескен орындаушының) біліктілік талаптарына сәйкестігін растау үшін құжат (құжаттар) ұсынбауы;</w:t>
      </w:r>
      <w:r>
        <w:br/>
      </w:r>
      <w:r>
        <w:rPr>
          <w:rFonts w:ascii="Consolas"/>
          <w:b w:val="false"/>
          <w:i w:val="false"/>
          <w:color w:val="000000"/>
          <w:sz w:val="20"/>
        </w:rPr>
        <w:t>
</w:t>
      </w:r>
      <w:r>
        <w:rPr>
          <w:rFonts w:ascii="Consolas"/>
          <w:b w:val="false"/>
          <w:i w:val="false"/>
          <w:color w:val="000000"/>
          <w:sz w:val="20"/>
        </w:rPr>
        <w:t>
      2) әлеуетті өнім беруші біліктілік талаптарына өзінің сәйкестігін, сондай-ақ ол тартатын жұмыстардың не көрсетілетін қызметтердің қосалқы мердігерінің (бірлескен орындаушысының) сәйкестігін растау үшін табыс етілген құжаттарында қамтылған ақпараттың негізінде біліктілік талаптарына сәйкес келмеу фактісінің анықталуы;</w:t>
      </w:r>
      <w:r>
        <w:br/>
      </w:r>
      <w:r>
        <w:rPr>
          <w:rFonts w:ascii="Consolas"/>
          <w:b w:val="false"/>
          <w:i w:val="false"/>
          <w:color w:val="000000"/>
          <w:sz w:val="20"/>
        </w:rPr>
        <w:t>
</w:t>
      </w:r>
      <w:r>
        <w:rPr>
          <w:rFonts w:ascii="Consolas"/>
          <w:b w:val="false"/>
          <w:i w:val="false"/>
          <w:color w:val="000000"/>
          <w:sz w:val="20"/>
        </w:rPr>
        <w:t>
      3) біліктілік талаптары бойынша дұрыс емес ақпарат беру фактісінің анықталуы.</w:t>
      </w:r>
      <w:r>
        <w:br/>
      </w:r>
      <w:r>
        <w:rPr>
          <w:rFonts w:ascii="Consolas"/>
          <w:b w:val="false"/>
          <w:i w:val="false"/>
          <w:color w:val="000000"/>
          <w:sz w:val="20"/>
        </w:rPr>
        <w:t>
</w:t>
      </w:r>
      <w:r>
        <w:rPr>
          <w:rFonts w:ascii="Consolas"/>
          <w:b w:val="false"/>
          <w:i w:val="false"/>
          <w:color w:val="000000"/>
          <w:sz w:val="20"/>
        </w:rPr>
        <w:t>
      2. Әлеуетті өнім берушіні және (немесе) ол тартатын жұмыстардың не көрсетілетін қызметтердің қосалқы мердігерін (бірлескен орындаушысын) осы баптың 1-тармағында көзделмеген негіздер бойынша біліктілік талаптарына сәйкес келмейді деп тануға жол берілмейді.</w:t>
      </w:r>
      <w:r>
        <w:br/>
      </w:r>
      <w:r>
        <w:rPr>
          <w:rFonts w:ascii="Consolas"/>
          <w:b w:val="false"/>
          <w:i w:val="false"/>
          <w:color w:val="000000"/>
          <w:sz w:val="20"/>
        </w:rPr>
        <w:t>
      </w:t>
      </w:r>
      <w:r>
        <w:rPr>
          <w:rFonts w:ascii="Consolas"/>
          <w:b w:val="false"/>
          <w:i w:val="false"/>
          <w:color w:val="ff0000"/>
          <w:sz w:val="20"/>
        </w:rPr>
        <w:t xml:space="preserve">Ескерту. 9-бапқа өзгеріс енгізілді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End w:id="20"/>
    <w:bookmarkStart w:name="z12" w:id="21"/>
    <w:p>
      <w:pPr>
        <w:spacing w:after="0"/>
        <w:ind w:left="0"/>
        <w:jc w:val="left"/>
      </w:pPr>
      <w:r>
        <w:rPr>
          <w:rFonts w:ascii="Consolas"/>
          <w:b w:val="false"/>
          <w:i w:val="false"/>
          <w:color w:val="000000"/>
          <w:sz w:val="20"/>
        </w:rPr>
        <w:t>
</w:t>
      </w:r>
      <w:r>
        <w:rPr>
          <w:rFonts w:ascii="Consolas"/>
          <w:b/>
          <w:i w:val="false"/>
          <w:color w:val="000000"/>
          <w:sz w:val="20"/>
        </w:rPr>
        <w:t xml:space="preserve">      10-бап. Әлеуетті өнім берушінің біліктілік талаптары </w:t>
      </w:r>
      <w:r>
        <w:br/>
      </w:r>
      <w:r>
        <w:rPr>
          <w:rFonts w:ascii="Consolas"/>
          <w:b w:val="false"/>
          <w:i w:val="false"/>
          <w:color w:val="000000"/>
          <w:sz w:val="20"/>
        </w:rPr>
        <w:t>
</w:t>
      </w:r>
      <w:r>
        <w:rPr>
          <w:rFonts w:ascii="Consolas"/>
          <w:b/>
          <w:i w:val="false"/>
          <w:color w:val="000000"/>
          <w:sz w:val="20"/>
        </w:rPr>
        <w:t xml:space="preserve">              бойынша анық емес ақпарат беруінің салдары </w:t>
      </w:r>
    </w:p>
    <w:bookmarkEnd w:id="21"/>
    <w:bookmarkStart w:name="z255" w:id="22"/>
    <w:p>
      <w:pPr>
        <w:spacing w:after="0"/>
        <w:ind w:left="0"/>
        <w:jc w:val="left"/>
      </w:pPr>
      <w:r>
        <w:rPr>
          <w:rFonts w:ascii="Consolas"/>
          <w:b w:val="false"/>
          <w:i w:val="false"/>
          <w:color w:val="000000"/>
          <w:sz w:val="20"/>
        </w:rPr>
        <w:t>
      1. Біліктілік талаптары бойынша анық емес ақпарат берген әлеуетті өнім берушілер осы Заңда белгіленген тәртіппен мемлекеттік сатып алуға жосықсыз қатысушылардың тізіліміне енгізіледі.</w:t>
      </w:r>
      <w:r>
        <w:br/>
      </w:r>
      <w:r>
        <w:rPr>
          <w:rFonts w:ascii="Consolas"/>
          <w:b w:val="false"/>
          <w:i w:val="false"/>
          <w:color w:val="000000"/>
          <w:sz w:val="20"/>
        </w:rPr>
        <w:t>
</w:t>
      </w:r>
      <w:r>
        <w:rPr>
          <w:rFonts w:ascii="Consolas"/>
          <w:b w:val="false"/>
          <w:i w:val="false"/>
          <w:color w:val="000000"/>
          <w:sz w:val="20"/>
        </w:rPr>
        <w:t>
      2. Әлеуетті өнім беруші ұсынатын біліктілік талаптары бойынша ақпараттың анықтығын тапсырыс беруші, мемлекеттік сатып алуды ұйымдастырушы, мемлекеттік сатып алуды бірыңғай ұйымдастырушы, уәкілетті орган не мемлекеттік қаржылық бақылау органдары мемлекеттік сатып алуды жүзеге асырудың кез келген сатысында анықтауы мүмкін.</w:t>
      </w:r>
      <w:r>
        <w:br/>
      </w:r>
      <w:r>
        <w:rPr>
          <w:rFonts w:ascii="Consolas"/>
          <w:b w:val="false"/>
          <w:i w:val="false"/>
          <w:color w:val="000000"/>
          <w:sz w:val="20"/>
        </w:rPr>
        <w:t>
</w:t>
      </w:r>
      <w:r>
        <w:rPr>
          <w:rFonts w:ascii="Consolas"/>
          <w:b w:val="false"/>
          <w:i w:val="false"/>
          <w:color w:val="000000"/>
          <w:sz w:val="20"/>
        </w:rPr>
        <w:t>
      3. Әлеуетті өнім берушінің біліктілік талаптары бойынша анық емес ақпарат беру фактісін анықтаған тұлғалар:</w:t>
      </w:r>
      <w:r>
        <w:br/>
      </w:r>
      <w:r>
        <w:rPr>
          <w:rFonts w:ascii="Consolas"/>
          <w:b w:val="false"/>
          <w:i w:val="false"/>
          <w:color w:val="000000"/>
          <w:sz w:val="20"/>
        </w:rPr>
        <w:t>
</w:t>
      </w:r>
      <w:r>
        <w:rPr>
          <w:rFonts w:ascii="Consolas"/>
          <w:b w:val="false"/>
          <w:i w:val="false"/>
          <w:color w:val="000000"/>
          <w:sz w:val="20"/>
        </w:rPr>
        <w:t>
      1) осындай факті анықталған күннен бастап үш жұмыс күнінен кешіктірмей, хабарламаға осы фактілерді растайтын құжаттардың көшірмесін қоса беріп, тапсырыс берушіні және </w:t>
      </w:r>
      <w:r>
        <w:rPr>
          <w:rFonts w:ascii="Consolas"/>
          <w:b w:val="false"/>
          <w:i w:val="false"/>
          <w:color w:val="000000"/>
          <w:sz w:val="20"/>
        </w:rPr>
        <w:t>уәкілетті органды</w:t>
      </w:r>
      <w:r>
        <w:rPr>
          <w:rFonts w:ascii="Consolas"/>
          <w:b w:val="false"/>
          <w:i w:val="false"/>
          <w:color w:val="000000"/>
          <w:sz w:val="20"/>
        </w:rPr>
        <w:t xml:space="preserve"> жазбаша түрде хабардар етуге;</w:t>
      </w:r>
      <w:r>
        <w:br/>
      </w:r>
      <w:r>
        <w:rPr>
          <w:rFonts w:ascii="Consolas"/>
          <w:b w:val="false"/>
          <w:i w:val="false"/>
          <w:color w:val="000000"/>
          <w:sz w:val="20"/>
        </w:rPr>
        <w:t>
</w:t>
      </w:r>
      <w:r>
        <w:rPr>
          <w:rFonts w:ascii="Consolas"/>
          <w:b w:val="false"/>
          <w:i w:val="false"/>
          <w:color w:val="000000"/>
          <w:sz w:val="20"/>
        </w:rPr>
        <w:t>
      2) осындай факті анықталған күннен бастап күнтізбелік отыз күннен кешіктірмей, біліктілік талаптары бойынша анық емес ақпарат ұсынған әлеуетті өнім берушіні мемлекеттік сатып алуға жосықсыз қатысушы деп тану туралы сотқа қуыным беруге міндетті.</w:t>
      </w:r>
      <w:r>
        <w:br/>
      </w:r>
      <w:r>
        <w:rPr>
          <w:rFonts w:ascii="Consolas"/>
          <w:b w:val="false"/>
          <w:i w:val="false"/>
          <w:color w:val="000000"/>
          <w:sz w:val="20"/>
        </w:rPr>
        <w:t>
      Осы тармақтың 2) тармақшасының талабы Республикалық бюджеттің атқарылуын бақылау жөніндегі </w:t>
      </w:r>
      <w:r>
        <w:rPr>
          <w:rFonts w:ascii="Consolas"/>
          <w:b w:val="false"/>
          <w:i w:val="false"/>
          <w:color w:val="000000"/>
          <w:sz w:val="20"/>
        </w:rPr>
        <w:t>есеп комитеті</w:t>
      </w:r>
      <w:r>
        <w:rPr>
          <w:rFonts w:ascii="Consolas"/>
          <w:b w:val="false"/>
          <w:i w:val="false"/>
          <w:color w:val="000000"/>
          <w:sz w:val="20"/>
        </w:rPr>
        <w:t xml:space="preserve"> мен облыстардың, республикалық маңызы бар қалалардың, астананың тексеру комиссияларына, олар мемлекеттік сатып алудың тапсырыс берушілері (ұйымдастырушылары) ретінде болатын жағдайларды қоспағанда, қолданылмайды. </w:t>
      </w:r>
      <w:r>
        <w:br/>
      </w:r>
      <w:r>
        <w:rPr>
          <w:rFonts w:ascii="Consolas"/>
          <w:b w:val="false"/>
          <w:i w:val="false"/>
          <w:color w:val="000000"/>
          <w:sz w:val="20"/>
        </w:rPr>
        <w:t>
      </w:t>
      </w:r>
      <w:r>
        <w:rPr>
          <w:rFonts w:ascii="Consolas"/>
          <w:b w:val="false"/>
          <w:i w:val="false"/>
          <w:color w:val="ff0000"/>
          <w:sz w:val="20"/>
        </w:rPr>
        <w:t xml:space="preserve">Ескерту. 10-бапқа өзгеріс енгізілді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2011.07.21 </w:t>
      </w:r>
      <w:r>
        <w:rPr>
          <w:rFonts w:ascii="Consolas"/>
          <w:b w:val="false"/>
          <w:i w:val="false"/>
          <w:color w:val="000000"/>
          <w:sz w:val="20"/>
        </w:rPr>
        <w:t>№ 465-IV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Заңдарымен.</w:t>
      </w:r>
    </w:p>
    <w:bookmarkEnd w:id="22"/>
    <w:bookmarkStart w:name="z13" w:id="23"/>
    <w:p>
      <w:pPr>
        <w:spacing w:after="0"/>
        <w:ind w:left="0"/>
        <w:jc w:val="left"/>
      </w:pPr>
      <w:r>
        <w:rPr>
          <w:rFonts w:ascii="Consolas"/>
          <w:b w:val="false"/>
          <w:i w:val="false"/>
          <w:color w:val="000000"/>
          <w:sz w:val="20"/>
        </w:rPr>
        <w:t>
      </w:t>
      </w:r>
      <w:r>
        <w:rPr>
          <w:rFonts w:ascii="Consolas"/>
          <w:b/>
          <w:i w:val="false"/>
          <w:color w:val="000000"/>
          <w:sz w:val="20"/>
        </w:rPr>
        <w:t>11-бап. Мемлекеттік сатып алу саласында қалыптастырылатын</w:t>
      </w:r>
      <w:r>
        <w:br/>
      </w:r>
      <w:r>
        <w:rPr>
          <w:rFonts w:ascii="Consolas"/>
          <w:b w:val="false"/>
          <w:i w:val="false"/>
          <w:color w:val="000000"/>
          <w:sz w:val="20"/>
        </w:rPr>
        <w:t>
               </w:t>
      </w:r>
      <w:r>
        <w:rPr>
          <w:rFonts w:ascii="Consolas"/>
          <w:b/>
          <w:i w:val="false"/>
          <w:color w:val="000000"/>
          <w:sz w:val="20"/>
        </w:rPr>
        <w:t xml:space="preserve">тізілімдер </w:t>
      </w:r>
    </w:p>
    <w:bookmarkEnd w:id="23"/>
    <w:bookmarkStart w:name="z260" w:id="24"/>
    <w:p>
      <w:pPr>
        <w:spacing w:after="0"/>
        <w:ind w:left="0"/>
        <w:jc w:val="left"/>
      </w:pPr>
      <w:r>
        <w:rPr>
          <w:rFonts w:ascii="Consolas"/>
          <w:b w:val="false"/>
          <w:i w:val="false"/>
          <w:color w:val="000000"/>
          <w:sz w:val="20"/>
        </w:rPr>
        <w:t>
      1. Уәкілетті орган мемлекеттік сатып алу саласында мынадай:</w:t>
      </w:r>
      <w:r>
        <w:br/>
      </w:r>
      <w:r>
        <w:rPr>
          <w:rFonts w:ascii="Consolas"/>
          <w:b w:val="false"/>
          <w:i w:val="false"/>
          <w:color w:val="000000"/>
          <w:sz w:val="20"/>
        </w:rPr>
        <w:t>
</w:t>
      </w:r>
      <w:r>
        <w:rPr>
          <w:rFonts w:ascii="Consolas"/>
          <w:b w:val="false"/>
          <w:i w:val="false"/>
          <w:color w:val="000000"/>
          <w:sz w:val="20"/>
        </w:rPr>
        <w:t>
      1) тапсырыс берушілердің;</w:t>
      </w:r>
      <w:r>
        <w:br/>
      </w:r>
      <w:r>
        <w:rPr>
          <w:rFonts w:ascii="Consolas"/>
          <w:b w:val="false"/>
          <w:i w:val="false"/>
          <w:color w:val="000000"/>
          <w:sz w:val="20"/>
        </w:rPr>
        <w:t>
</w:t>
      </w:r>
      <w:r>
        <w:rPr>
          <w:rFonts w:ascii="Consolas"/>
          <w:b w:val="false"/>
          <w:i w:val="false"/>
          <w:color w:val="000000"/>
          <w:sz w:val="20"/>
        </w:rPr>
        <w:t>
      2) мемлекеттік сатып алу туралы шарттардың;</w:t>
      </w:r>
      <w:r>
        <w:br/>
      </w:r>
      <w:r>
        <w:rPr>
          <w:rFonts w:ascii="Consolas"/>
          <w:b w:val="false"/>
          <w:i w:val="false"/>
          <w:color w:val="000000"/>
          <w:sz w:val="20"/>
        </w:rPr>
        <w:t>
</w:t>
      </w:r>
      <w:r>
        <w:rPr>
          <w:rFonts w:ascii="Consolas"/>
          <w:b w:val="false"/>
          <w:i w:val="false"/>
          <w:color w:val="000000"/>
          <w:sz w:val="20"/>
        </w:rPr>
        <w:t>
      3) мемлекеттік сатып алуға жосықсыз қатысушылардың бірыңғай республикалық тізілімдерін (бұдан әрі – тізілімдер) қалыптастыруды және жүргізуді жүзеге асырады.</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Тапсырыс берушілердің тізілімі</w:t>
      </w:r>
      <w:r>
        <w:rPr>
          <w:rFonts w:ascii="Consolas"/>
          <w:b w:val="false"/>
          <w:i w:val="false"/>
          <w:color w:val="000000"/>
          <w:sz w:val="20"/>
        </w:rPr>
        <w:t xml:space="preserve"> өздерінің жұмыс істеуін, сондай-ақ мемлекеттік функцияларды не жарғылық қызметті орындауын қамтамасыз ету үшін қажетті тауарларды, жұмыстарды, көрсетілетін қызметтерді сатып алуды осы Заңға, сондай-ақ Қазақстан Республикасының азаматтық </w:t>
      </w:r>
      <w:r>
        <w:rPr>
          <w:rFonts w:ascii="Consolas"/>
          <w:b w:val="false"/>
          <w:i w:val="false"/>
          <w:color w:val="000000"/>
          <w:sz w:val="20"/>
        </w:rPr>
        <w:t>заңнамасына</w:t>
      </w:r>
      <w:r>
        <w:rPr>
          <w:rFonts w:ascii="Consolas"/>
          <w:b w:val="false"/>
          <w:i w:val="false"/>
          <w:color w:val="000000"/>
          <w:sz w:val="20"/>
        </w:rPr>
        <w:t xml:space="preserve"> сәйкес жүзеге асыруға міндетті заңды тұлғалардың тізбесін білдіреді.</w:t>
      </w:r>
      <w:r>
        <w:br/>
      </w:r>
      <w:r>
        <w:rPr>
          <w:rFonts w:ascii="Consolas"/>
          <w:b w:val="false"/>
          <w:i w:val="false"/>
          <w:color w:val="000000"/>
          <w:sz w:val="20"/>
        </w:rPr>
        <w:t>
</w:t>
      </w:r>
      <w:r>
        <w:rPr>
          <w:rFonts w:ascii="Consolas"/>
          <w:b w:val="false"/>
          <w:i w:val="false"/>
          <w:color w:val="000000"/>
          <w:sz w:val="20"/>
        </w:rPr>
        <w:t>
      3. Мемлекеттік сатып алу туралы шарттардың тізілімі тапсырыс берушілер тиісті қаржы жылында жасасқан, мемлекеттік сатып алу туралы шарттың нысанасы, сандық және құндық көрсеткіштері туралы, тараптардың шарттық міндеттемелерді орындау нәтижелері туралы мәліметтер бар мемлекеттік сатып алу туралы шарттардың тізбесін білдіреді.</w:t>
      </w:r>
      <w:r>
        <w:br/>
      </w:r>
      <w:r>
        <w:rPr>
          <w:rFonts w:ascii="Consolas"/>
          <w:b w:val="false"/>
          <w:i w:val="false"/>
          <w:color w:val="000000"/>
          <w:sz w:val="20"/>
        </w:rPr>
        <w:t>
</w:t>
      </w:r>
      <w:r>
        <w:rPr>
          <w:rFonts w:ascii="Consolas"/>
          <w:b w:val="false"/>
          <w:i w:val="false"/>
          <w:color w:val="000000"/>
          <w:sz w:val="20"/>
        </w:rPr>
        <w:t>
      Мемлекеттік құпияларды және заңмен қорғалатын өзге де құпияны құрайтын мәліметтер бар мемлекеттік сатып алу туралы шарттар мемлекеттік сатып алу туралы шарттардың жеке тізіліміне енгізіледі, оны жүргізудің тәртібін уәкілетті орган мемлекеттік құпияларды қорғау жөніндегі уәкілетті органмен келісу бойынша айқындайды. Мұндай мәліметтерге қол жеткізу Қазақстан Республикасының мемлекеттік құпиялар туралы </w:t>
      </w:r>
      <w:r>
        <w:rPr>
          <w:rFonts w:ascii="Consolas"/>
          <w:b w:val="false"/>
          <w:i w:val="false"/>
          <w:color w:val="000000"/>
          <w:sz w:val="20"/>
        </w:rPr>
        <w:t>заңнамасына</w:t>
      </w:r>
      <w:r>
        <w:rPr>
          <w:rFonts w:ascii="Consolas"/>
          <w:b w:val="false"/>
          <w:i w:val="false"/>
          <w:color w:val="000000"/>
          <w:sz w:val="20"/>
        </w:rPr>
        <w:t xml:space="preserve"> сәйкес жүзеге асырылады.</w:t>
      </w:r>
      <w:r>
        <w:br/>
      </w:r>
      <w:r>
        <w:rPr>
          <w:rFonts w:ascii="Consolas"/>
          <w:b w:val="false"/>
          <w:i w:val="false"/>
          <w:color w:val="000000"/>
          <w:sz w:val="20"/>
        </w:rPr>
        <w:t>
</w:t>
      </w:r>
      <w:r>
        <w:rPr>
          <w:rFonts w:ascii="Consolas"/>
          <w:b w:val="false"/>
          <w:i w:val="false"/>
          <w:color w:val="000000"/>
          <w:sz w:val="20"/>
        </w:rPr>
        <w:t>
      Осы Заңның </w:t>
      </w:r>
      <w:r>
        <w:rPr>
          <w:rFonts w:ascii="Consolas"/>
          <w:b w:val="false"/>
          <w:i w:val="false"/>
          <w:color w:val="000000"/>
          <w:sz w:val="20"/>
        </w:rPr>
        <w:t>4-бабы</w:t>
      </w:r>
      <w:r>
        <w:rPr>
          <w:rFonts w:ascii="Consolas"/>
          <w:b w:val="false"/>
          <w:i w:val="false"/>
          <w:color w:val="000000"/>
          <w:sz w:val="20"/>
        </w:rPr>
        <w:t xml:space="preserve"> 1-тармағының 3) және 23) тармақшаларында көзделген мемлекеттік сатып алудың нәтижелері бойынша жасалған шарттар туралы мәліметтер мемлекеттік сатып алу туралы шарттардың тізіліміне енгізуге жатпайды.</w:t>
      </w:r>
      <w:r>
        <w:br/>
      </w:r>
      <w:r>
        <w:rPr>
          <w:rFonts w:ascii="Consolas"/>
          <w:b w:val="false"/>
          <w:i w:val="false"/>
          <w:color w:val="000000"/>
          <w:sz w:val="20"/>
        </w:rPr>
        <w:t>
</w:t>
      </w:r>
      <w:r>
        <w:rPr>
          <w:rFonts w:ascii="Consolas"/>
          <w:b w:val="false"/>
          <w:i w:val="false"/>
          <w:color w:val="000000"/>
          <w:sz w:val="20"/>
        </w:rPr>
        <w:t>
      4. Мемлекеттік сатып алуға </w:t>
      </w:r>
      <w:r>
        <w:rPr>
          <w:rFonts w:ascii="Consolas"/>
          <w:b w:val="false"/>
          <w:i w:val="false"/>
          <w:color w:val="000000"/>
          <w:sz w:val="20"/>
        </w:rPr>
        <w:t>жосықсыз қатысушылардың тізілімі</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1) біліктілік талаптары бойынша дәйексіз ақпарат табыс еткен әлеуетті өнім берушілердің;</w:t>
      </w:r>
      <w:r>
        <w:br/>
      </w:r>
      <w:r>
        <w:rPr>
          <w:rFonts w:ascii="Consolas"/>
          <w:b w:val="false"/>
          <w:i w:val="false"/>
          <w:color w:val="000000"/>
          <w:sz w:val="20"/>
        </w:rPr>
        <w:t>
</w:t>
      </w:r>
      <w:r>
        <w:rPr>
          <w:rFonts w:ascii="Consolas"/>
          <w:b w:val="false"/>
          <w:i w:val="false"/>
          <w:color w:val="000000"/>
          <w:sz w:val="20"/>
        </w:rPr>
        <w:t>
      2) осы Заңның </w:t>
      </w:r>
      <w:r>
        <w:rPr>
          <w:rFonts w:ascii="Consolas"/>
          <w:b w:val="false"/>
          <w:i w:val="false"/>
          <w:color w:val="000000"/>
          <w:sz w:val="20"/>
        </w:rPr>
        <w:t>6-бабы</w:t>
      </w:r>
      <w:r>
        <w:rPr>
          <w:rFonts w:ascii="Consolas"/>
          <w:b w:val="false"/>
          <w:i w:val="false"/>
          <w:color w:val="000000"/>
          <w:sz w:val="20"/>
        </w:rPr>
        <w:t xml:space="preserve"> талаптарының бұзылуына жол берген әлеуетті өнім берушілердің;</w:t>
      </w:r>
      <w:r>
        <w:br/>
      </w:r>
      <w:r>
        <w:rPr>
          <w:rFonts w:ascii="Consolas"/>
          <w:b w:val="false"/>
          <w:i w:val="false"/>
          <w:color w:val="000000"/>
          <w:sz w:val="20"/>
        </w:rPr>
        <w:t>
</w:t>
      </w:r>
      <w:r>
        <w:rPr>
          <w:rFonts w:ascii="Consolas"/>
          <w:b w:val="false"/>
          <w:i w:val="false"/>
          <w:color w:val="000000"/>
          <w:sz w:val="20"/>
        </w:rPr>
        <w:t>
      3) жеңімпаздар деп айқындалған, мемлекеттік сатып алу туралы шартты жасасудан жалтарған әлеуетті өнім берушілердің;</w:t>
      </w:r>
      <w:r>
        <w:br/>
      </w:r>
      <w:r>
        <w:rPr>
          <w:rFonts w:ascii="Consolas"/>
          <w:b w:val="false"/>
          <w:i w:val="false"/>
          <w:color w:val="000000"/>
          <w:sz w:val="20"/>
        </w:rPr>
        <w:t>
</w:t>
      </w:r>
      <w:r>
        <w:rPr>
          <w:rFonts w:ascii="Consolas"/>
          <w:b w:val="false"/>
          <w:i w:val="false"/>
          <w:color w:val="000000"/>
          <w:sz w:val="20"/>
        </w:rPr>
        <w:t>
      4) мемлекеттік сатып алу туралы өздерімен жасасқан шарттар бойынша өз міндеттемелерін орындамаған не тиісті түрде орындамаған өнім берушілердің тізбесін білдіреді.</w:t>
      </w:r>
      <w:r>
        <w:br/>
      </w:r>
      <w:r>
        <w:rPr>
          <w:rFonts w:ascii="Consolas"/>
          <w:b w:val="false"/>
          <w:i w:val="false"/>
          <w:color w:val="000000"/>
          <w:sz w:val="20"/>
        </w:rPr>
        <w:t>
</w:t>
      </w:r>
      <w:r>
        <w:rPr>
          <w:rFonts w:ascii="Consolas"/>
          <w:b w:val="false"/>
          <w:i w:val="false"/>
          <w:color w:val="000000"/>
          <w:sz w:val="20"/>
        </w:rPr>
        <w:t>
      Мемлекеттік сатып алуға жосықсыз қатысушылардың тізілімі заңды күшіне енген соттар шешімдерінің негізінде қалыптастырылады.</w:t>
      </w:r>
      <w:r>
        <w:br/>
      </w:r>
      <w:r>
        <w:rPr>
          <w:rFonts w:ascii="Consolas"/>
          <w:b w:val="false"/>
          <w:i w:val="false"/>
          <w:color w:val="000000"/>
          <w:sz w:val="20"/>
        </w:rPr>
        <w:t>
</w:t>
      </w:r>
      <w:r>
        <w:rPr>
          <w:rFonts w:ascii="Consolas"/>
          <w:b w:val="false"/>
          <w:i w:val="false"/>
          <w:color w:val="000000"/>
          <w:sz w:val="20"/>
        </w:rPr>
        <w:t>
      Осы тармақта көзделген негіздер бойынша мемлекеттік сатып алуға жосықсыз қатысушылардың тізіліміне енгізілген әлеуетті өнім берушілер немесе өнім берушілер соттың оларды мемлекеттік сатып алуға жосықсыз қатысушылар деп тану туралы шешімі заңды күшіне енген күннен бастап жиырма төрт ай бойы мемлекеттік сатып алуға қатысуға жіберілмейді. Осы Заңның 38-бабы 2-тармағының 2) тармақшасында көзделген жағдайда мемлекеттік сатып алу туралы шарт мемлекеттік сатып алуға жосықсыз қатысушылардың тізіліміне енгізілген әлеуетті өнім берушімен жасалуы мүмкін.</w:t>
      </w:r>
      <w:r>
        <w:br/>
      </w:r>
      <w:r>
        <w:rPr>
          <w:rFonts w:ascii="Consolas"/>
          <w:b w:val="false"/>
          <w:i w:val="false"/>
          <w:color w:val="000000"/>
          <w:sz w:val="20"/>
        </w:rPr>
        <w:t>
</w:t>
      </w:r>
      <w:r>
        <w:rPr>
          <w:rFonts w:ascii="Consolas"/>
          <w:b w:val="false"/>
          <w:i w:val="false"/>
          <w:color w:val="000000"/>
          <w:sz w:val="20"/>
        </w:rPr>
        <w:t>
      Мемлекеттік сатып алуға жосықсыз қатысушылар тізілімінде қамтылған мәліметтер осы тармақтың үшінші бөлігінде белгіленген мерзім аяқталған күннен бастап, бір жұмыс күнінен кешіктірілмей аталған тізілімнен шығарып тасталады.</w:t>
      </w:r>
      <w:r>
        <w:br/>
      </w:r>
      <w:r>
        <w:rPr>
          <w:rFonts w:ascii="Consolas"/>
          <w:b w:val="false"/>
          <w:i w:val="false"/>
          <w:color w:val="000000"/>
          <w:sz w:val="20"/>
        </w:rPr>
        <w:t>
</w:t>
      </w:r>
      <w:r>
        <w:rPr>
          <w:rFonts w:ascii="Consolas"/>
          <w:b w:val="false"/>
          <w:i w:val="false"/>
          <w:color w:val="000000"/>
          <w:sz w:val="20"/>
        </w:rPr>
        <w:t>
      Әлеуетті өнім берушіні немесе өнім берушіні мемлекеттік сатып алуға жосықсыз қатысушылардың тізіліміне енгізу туралы шешімге олардың </w:t>
      </w:r>
      <w:r>
        <w:rPr>
          <w:rFonts w:ascii="Consolas"/>
          <w:b w:val="false"/>
          <w:i w:val="false"/>
          <w:color w:val="000000"/>
          <w:sz w:val="20"/>
        </w:rPr>
        <w:t>сот тәртібімен</w:t>
      </w:r>
      <w:r>
        <w:rPr>
          <w:rFonts w:ascii="Consolas"/>
          <w:b w:val="false"/>
          <w:i w:val="false"/>
          <w:color w:val="000000"/>
          <w:sz w:val="20"/>
        </w:rPr>
        <w:t xml:space="preserve"> шағымдануына болады.</w:t>
      </w:r>
      <w:r>
        <w:br/>
      </w:r>
      <w:r>
        <w:rPr>
          <w:rFonts w:ascii="Consolas"/>
          <w:b w:val="false"/>
          <w:i w:val="false"/>
          <w:color w:val="000000"/>
          <w:sz w:val="20"/>
        </w:rPr>
        <w:t>
</w:t>
      </w:r>
      <w:r>
        <w:rPr>
          <w:rFonts w:ascii="Consolas"/>
          <w:b w:val="false"/>
          <w:i w:val="false"/>
          <w:color w:val="000000"/>
          <w:sz w:val="20"/>
        </w:rPr>
        <w:t>
      Осы тармақтың бірінші бөлігінің </w:t>
      </w:r>
      <w:r>
        <w:rPr>
          <w:rFonts w:ascii="Consolas"/>
          <w:b w:val="false"/>
          <w:i w:val="false"/>
          <w:color w:val="000000"/>
          <w:sz w:val="20"/>
        </w:rPr>
        <w:t>2)</w:t>
      </w:r>
      <w:r>
        <w:rPr>
          <w:rFonts w:ascii="Consolas"/>
          <w:b w:val="false"/>
          <w:i w:val="false"/>
          <w:color w:val="000000"/>
          <w:sz w:val="20"/>
        </w:rPr>
        <w:t>, </w:t>
      </w:r>
      <w:r>
        <w:rPr>
          <w:rFonts w:ascii="Consolas"/>
          <w:b w:val="false"/>
          <w:i w:val="false"/>
          <w:color w:val="000000"/>
          <w:sz w:val="20"/>
        </w:rPr>
        <w:t>3)</w:t>
      </w:r>
      <w:r>
        <w:rPr>
          <w:rFonts w:ascii="Consolas"/>
          <w:b w:val="false"/>
          <w:i w:val="false"/>
          <w:color w:val="000000"/>
          <w:sz w:val="20"/>
        </w:rPr>
        <w:t xml:space="preserve"> және </w:t>
      </w:r>
      <w:r>
        <w:rPr>
          <w:rFonts w:ascii="Consolas"/>
          <w:b w:val="false"/>
          <w:i w:val="false"/>
          <w:color w:val="000000"/>
          <w:sz w:val="20"/>
        </w:rPr>
        <w:t>4) тармақшаларында</w:t>
      </w:r>
      <w:r>
        <w:rPr>
          <w:rFonts w:ascii="Consolas"/>
          <w:b w:val="false"/>
          <w:i w:val="false"/>
          <w:color w:val="000000"/>
          <w:sz w:val="20"/>
        </w:rPr>
        <w:t xml:space="preserve"> көзделген жағдайларда тапсырыс беруші әлеуетті өнім берушінің немесе өнім берушінің Қазақстан Республикасының мемлекеттік сатып алу туралы заңнамасын бұзу фактісі туралы өзіне белгілі болған күннен бастап күнтізбелік отыз күннен кешіктірмей, мұндай әлеуетті өнім берушіні немесе өнім берушіні мемлекеттік сатып алуға жосықсыз қатысушы деп тану туралы қуыныммен сотқа жүгінуге міндетті.</w:t>
      </w:r>
      <w:r>
        <w:br/>
      </w:r>
      <w:r>
        <w:rPr>
          <w:rFonts w:ascii="Consolas"/>
          <w:b w:val="false"/>
          <w:i w:val="false"/>
          <w:color w:val="000000"/>
          <w:sz w:val="20"/>
        </w:rPr>
        <w:t>
</w:t>
      </w:r>
      <w:r>
        <w:rPr>
          <w:rFonts w:ascii="Consolas"/>
          <w:b w:val="false"/>
          <w:i w:val="false"/>
          <w:color w:val="000000"/>
          <w:sz w:val="20"/>
        </w:rPr>
        <w:t>
      Осы тармақтың бірінші бөлігінің 1) және 2) тармақшаларында көзделген жағдайларда, мемлекеттік сатып алуды бірыңғай ұйымдастырушы әлеуетті өнім берушінің Қазақстан Республикасының мемлекеттік сатып алу туралы заңнамасын бұзу фактісі туралы өзіне белгілі болған күннен бастап күнтізбелік отыз күннен кешіктірмей, мұндай әлеуетті өнім берушіні мемлекеттік сатып алуға жосықсыз қатысушы деп тану туралы қуыныммен сотқа жүгінуге міндетті.</w:t>
      </w:r>
      <w:r>
        <w:br/>
      </w:r>
      <w:r>
        <w:rPr>
          <w:rFonts w:ascii="Consolas"/>
          <w:b w:val="false"/>
          <w:i w:val="false"/>
          <w:color w:val="000000"/>
          <w:sz w:val="20"/>
        </w:rPr>
        <w:t>
</w:t>
      </w:r>
      <w:r>
        <w:rPr>
          <w:rFonts w:ascii="Consolas"/>
          <w:b w:val="false"/>
          <w:i w:val="false"/>
          <w:color w:val="000000"/>
          <w:sz w:val="20"/>
        </w:rPr>
        <w:t>
      5. Мемлекеттік құпияларды және заңмен қорғалатын өзге де құпияны құрайтын мәліметтерді қоспағанда, тізілімдерде қамтылған мәліметтер мемлекеттік сатып алу веб-порталында орналастырылады және олар төлем алынбастан танысу үшін мүдделі тұлғаларға қолжетімді болуға тиіс.</w:t>
      </w:r>
      <w:r>
        <w:br/>
      </w:r>
      <w:r>
        <w:rPr>
          <w:rFonts w:ascii="Consolas"/>
          <w:b w:val="false"/>
          <w:i w:val="false"/>
          <w:color w:val="000000"/>
          <w:sz w:val="20"/>
        </w:rPr>
        <w:t>
      </w:t>
      </w:r>
      <w:r>
        <w:rPr>
          <w:rFonts w:ascii="Consolas"/>
          <w:b w:val="false"/>
          <w:i w:val="false"/>
          <w:color w:val="ff0000"/>
          <w:sz w:val="20"/>
        </w:rPr>
        <w:t xml:space="preserve">Ескерту. 11-бап жаңа редакцияда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 өзгерістер енгізілді - ҚР 2012.07.05 </w:t>
      </w:r>
      <w:r>
        <w:rPr>
          <w:rFonts w:ascii="Consolas"/>
          <w:b w:val="false"/>
          <w:i w:val="false"/>
          <w:color w:val="000000"/>
          <w:sz w:val="20"/>
        </w:rPr>
        <w:t>№ 30-V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Заңдарымен.</w:t>
      </w:r>
    </w:p>
    <w:bookmarkEnd w:id="24"/>
    <w:bookmarkStart w:name="z14" w:id="25"/>
    <w:p>
      <w:pPr>
        <w:spacing w:after="0"/>
        <w:ind w:left="0"/>
        <w:jc w:val="left"/>
      </w:pPr>
      <w:r>
        <w:rPr>
          <w:rFonts w:ascii="Consolas"/>
          <w:b w:val="false"/>
          <w:i w:val="false"/>
          <w:color w:val="000000"/>
          <w:sz w:val="20"/>
        </w:rPr>
        <w:t>
      </w:t>
      </w:r>
      <w:r>
        <w:rPr>
          <w:rFonts w:ascii="Consolas"/>
          <w:b/>
          <w:i w:val="false"/>
          <w:color w:val="000000"/>
          <w:sz w:val="20"/>
        </w:rPr>
        <w:t xml:space="preserve">12-бап. Мемлекеттік сатып алуды жүзеге асыру тәсілдері </w:t>
      </w:r>
    </w:p>
    <w:bookmarkEnd w:id="25"/>
    <w:bookmarkStart w:name="z275" w:id="26"/>
    <w:p>
      <w:pPr>
        <w:spacing w:after="0"/>
        <w:ind w:left="0"/>
        <w:jc w:val="left"/>
      </w:pPr>
      <w:r>
        <w:rPr>
          <w:rFonts w:ascii="Consolas"/>
          <w:b w:val="false"/>
          <w:i w:val="false"/>
          <w:color w:val="000000"/>
          <w:sz w:val="20"/>
        </w:rPr>
        <w:t>
      1. Осы Заңның 4-бабының 1-тармағында көзделген жағдайларды қоспағанда, мемлекеттік сатып алу мынадай тәсілдердің бірімен жүзеге асырылады:</w:t>
      </w:r>
      <w:r>
        <w:br/>
      </w:r>
      <w:r>
        <w:rPr>
          <w:rFonts w:ascii="Consolas"/>
          <w:b w:val="false"/>
          <w:i w:val="false"/>
          <w:color w:val="000000"/>
          <w:sz w:val="20"/>
        </w:rPr>
        <w:t>
</w:t>
      </w:r>
      <w:r>
        <w:rPr>
          <w:rFonts w:ascii="Consolas"/>
          <w:b w:val="false"/>
          <w:i w:val="false"/>
          <w:color w:val="000000"/>
          <w:sz w:val="20"/>
        </w:rPr>
        <w:t>
      1) конкурс тәсілімен. Конкурс екі кезеңдік рәсімдер пайдаланыла отырып өткізілуі мүмкін;</w:t>
      </w:r>
      <w:r>
        <w:br/>
      </w:r>
      <w:r>
        <w:rPr>
          <w:rFonts w:ascii="Consolas"/>
          <w:b w:val="false"/>
          <w:i w:val="false"/>
          <w:color w:val="000000"/>
          <w:sz w:val="20"/>
        </w:rPr>
        <w:t>
</w:t>
      </w:r>
      <w:r>
        <w:rPr>
          <w:rFonts w:ascii="Consolas"/>
          <w:b w:val="false"/>
          <w:i w:val="false"/>
          <w:color w:val="000000"/>
          <w:sz w:val="20"/>
        </w:rPr>
        <w:t>
      2) баға ұсыныстарын сұрату;</w:t>
      </w:r>
      <w:r>
        <w:br/>
      </w:r>
      <w:r>
        <w:rPr>
          <w:rFonts w:ascii="Consolas"/>
          <w:b w:val="false"/>
          <w:i w:val="false"/>
          <w:color w:val="000000"/>
          <w:sz w:val="20"/>
        </w:rPr>
        <w:t>
</w:t>
      </w:r>
      <w:r>
        <w:rPr>
          <w:rFonts w:ascii="Consolas"/>
          <w:b w:val="false"/>
          <w:i w:val="false"/>
          <w:color w:val="000000"/>
          <w:sz w:val="20"/>
        </w:rPr>
        <w:t>
      3) бір көзден алу;</w:t>
      </w:r>
      <w:r>
        <w:br/>
      </w:r>
      <w:r>
        <w:rPr>
          <w:rFonts w:ascii="Consolas"/>
          <w:b w:val="false"/>
          <w:i w:val="false"/>
          <w:color w:val="000000"/>
          <w:sz w:val="20"/>
        </w:rPr>
        <w:t>
</w:t>
      </w:r>
      <w:r>
        <w:rPr>
          <w:rFonts w:ascii="Consolas"/>
          <w:b w:val="false"/>
          <w:i w:val="false"/>
          <w:color w:val="000000"/>
          <w:sz w:val="20"/>
        </w:rPr>
        <w:t>
      4) аукциондарда;</w:t>
      </w:r>
      <w:r>
        <w:br/>
      </w:r>
      <w:r>
        <w:rPr>
          <w:rFonts w:ascii="Consolas"/>
          <w:b w:val="false"/>
          <w:i w:val="false"/>
          <w:color w:val="000000"/>
          <w:sz w:val="20"/>
        </w:rPr>
        <w:t>
</w:t>
      </w:r>
      <w:r>
        <w:rPr>
          <w:rFonts w:ascii="Consolas"/>
          <w:b w:val="false"/>
          <w:i w:val="false"/>
          <w:color w:val="000000"/>
          <w:sz w:val="20"/>
        </w:rPr>
        <w:t>
      5) тауар биржалары арқылы.</w:t>
      </w:r>
      <w:r>
        <w:br/>
      </w:r>
      <w:r>
        <w:rPr>
          <w:rFonts w:ascii="Consolas"/>
          <w:b w:val="false"/>
          <w:i w:val="false"/>
          <w:color w:val="000000"/>
          <w:sz w:val="20"/>
        </w:rPr>
        <w:t>
</w:t>
      </w:r>
      <w:r>
        <w:rPr>
          <w:rFonts w:ascii="Consolas"/>
          <w:b w:val="false"/>
          <w:i w:val="false"/>
          <w:color w:val="000000"/>
          <w:sz w:val="20"/>
        </w:rPr>
        <w:t>
      2. Тапсырыс беруші </w:t>
      </w:r>
      <w:r>
        <w:rPr>
          <w:rFonts w:ascii="Consolas"/>
          <w:b w:val="false"/>
          <w:i w:val="false"/>
          <w:color w:val="000000"/>
          <w:sz w:val="20"/>
        </w:rPr>
        <w:t>уәкілетті органмен</w:t>
      </w:r>
      <w:r>
        <w:rPr>
          <w:rFonts w:ascii="Consolas"/>
          <w:b w:val="false"/>
          <w:i w:val="false"/>
          <w:color w:val="000000"/>
          <w:sz w:val="20"/>
        </w:rPr>
        <w:t xml:space="preserve"> келіспей-ақ мемлекеттік сатып алуды жүзеге асыру тәсілін осы Заңға сәйкес таңдайды.</w:t>
      </w:r>
      <w:r>
        <w:br/>
      </w:r>
      <w:r>
        <w:rPr>
          <w:rFonts w:ascii="Consolas"/>
          <w:b w:val="false"/>
          <w:i w:val="false"/>
          <w:color w:val="000000"/>
          <w:sz w:val="20"/>
        </w:rPr>
        <w:t>
</w:t>
      </w:r>
      <w:r>
        <w:rPr>
          <w:rFonts w:ascii="Consolas"/>
          <w:b w:val="false"/>
          <w:i w:val="false"/>
          <w:color w:val="000000"/>
          <w:sz w:val="20"/>
        </w:rPr>
        <w:t>
      3. Өзінің филиалының (өкілдігінің) қызметін қамтамасыз етуге қажетті тауарлардың, жұмыстардың, көрсетілетін қызметтердің жылдық көлемін негізге ала отырып, тапсырыс берушінің атынан осындай мемлекеттік сатып алуды тапсырыс берушінің филиалы (өкілдігі) тікелей жүзеге асырған жағдайда, мемлекеттік сатып алуды жүзеге асырудың тәсілін тапсырыс беруші айқындауға құқылы.</w:t>
      </w:r>
      <w:r>
        <w:br/>
      </w:r>
      <w:r>
        <w:rPr>
          <w:rFonts w:ascii="Consolas"/>
          <w:b w:val="false"/>
          <w:i w:val="false"/>
          <w:color w:val="000000"/>
          <w:sz w:val="20"/>
        </w:rPr>
        <w:t>
</w:t>
      </w:r>
      <w:r>
        <w:rPr>
          <w:rFonts w:ascii="Consolas"/>
          <w:b w:val="false"/>
          <w:i w:val="false"/>
          <w:color w:val="000000"/>
          <w:sz w:val="20"/>
        </w:rPr>
        <w:t>
      4. Осы баптың 1-тармағының 3) тармақшасында көзделген тәсілмен жүзеге асырылатын мемлекеттік сатып алу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айқындалған тәртіппен электрондық мемлекеттік сатып алу арқылы жүргізілуі мүмкін.</w:t>
      </w:r>
      <w:r>
        <w:br/>
      </w:r>
      <w:r>
        <w:rPr>
          <w:rFonts w:ascii="Consolas"/>
          <w:b w:val="false"/>
          <w:i w:val="false"/>
          <w:color w:val="000000"/>
          <w:sz w:val="20"/>
        </w:rPr>
        <w:t>
</w:t>
      </w:r>
      <w:r>
        <w:rPr>
          <w:rFonts w:ascii="Consolas"/>
          <w:b w:val="false"/>
          <w:i w:val="false"/>
          <w:color w:val="000000"/>
          <w:sz w:val="20"/>
        </w:rPr>
        <w:t>
      5. Осы баптың 1-тармағының 2) тармақшасында көзделген тәсілмен жүзеге асырылатын мемлекеттік сатып алу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айқындалған тәртіппен электрондық мемлекеттік сатып алу арқылы жүргізіледі.</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РҚАО-ның ескертпесі!</w:t>
      </w:r>
      <w:r>
        <w:br/>
      </w:r>
      <w:r>
        <w:rPr>
          <w:rFonts w:ascii="Consolas"/>
          <w:b w:val="false"/>
          <w:i w:val="false"/>
          <w:color w:val="000000"/>
          <w:sz w:val="20"/>
        </w:rPr>
        <w:t>
</w:t>
      </w:r>
      <w:r>
        <w:rPr>
          <w:rFonts w:ascii="Consolas"/>
          <w:b w:val="false"/>
          <w:i w:val="false"/>
          <w:color w:val="ff0000"/>
          <w:sz w:val="20"/>
        </w:rPr>
        <w:t xml:space="preserve">      6-тармақ 2012.07.01 дейін қолданылады </w:t>
      </w:r>
      <w:r>
        <w:rPr>
          <w:rFonts w:ascii="Consolas"/>
          <w:b w:val="false"/>
          <w:i/>
          <w:color w:val="000000"/>
          <w:sz w:val="20"/>
        </w:rPr>
        <w:t>(Осы Заңның</w:t>
      </w:r>
      <w:r>
        <w:rPr>
          <w:rFonts w:ascii="Consolas"/>
          <w:b w:val="false"/>
          <w:i w:val="false"/>
          <w:color w:val="000000"/>
          <w:sz w:val="20"/>
        </w:rPr>
        <w:t> </w:t>
      </w:r>
      <w:r>
        <w:rPr>
          <w:rFonts w:ascii="Consolas"/>
          <w:b w:val="false"/>
          <w:i w:val="false"/>
          <w:color w:val="000000"/>
          <w:sz w:val="20"/>
        </w:rPr>
        <w:t>47-1-б.</w:t>
      </w:r>
      <w:r>
        <w:rPr>
          <w:rFonts w:ascii="Consolas"/>
          <w:b w:val="false"/>
          <w:i/>
          <w:color w:val="000000"/>
          <w:sz w:val="20"/>
        </w:rPr>
        <w:t xml:space="preserve"> қараңыз)</w:t>
      </w:r>
      <w:r>
        <w:rPr>
          <w:rFonts w:ascii="Consolas"/>
          <w:b w:val="false"/>
          <w:i w:val="false"/>
          <w:color w:val="ff0000"/>
          <w:sz w:val="20"/>
        </w:rPr>
        <w:t>.</w:t>
      </w:r>
      <w:r>
        <w:br/>
      </w:r>
      <w:r>
        <w:rPr>
          <w:rFonts w:ascii="Consolas"/>
          <w:b w:val="false"/>
          <w:i w:val="false"/>
          <w:color w:val="000000"/>
          <w:sz w:val="20"/>
        </w:rPr>
        <w:t>
      6. Осы баптың 1-тармағының 1) және 4) тармақшаларында көзделген тәсілдермен жүзеге асырылатын мемлекеттік сатып алу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айқындалған тәртіппен электрондық мемлекеттік сатып алу арқылы жүргізілуі мүмкін.</w:t>
      </w:r>
      <w:r>
        <w:br/>
      </w:r>
      <w:r>
        <w:rPr>
          <w:rFonts w:ascii="Consolas"/>
          <w:b w:val="false"/>
          <w:i w:val="false"/>
          <w:color w:val="000000"/>
          <w:sz w:val="20"/>
        </w:rPr>
        <w:t>
</w:t>
      </w:r>
      <w:r>
        <w:rPr>
          <w:rFonts w:ascii="Consolas"/>
          <w:b w:val="false"/>
          <w:i w:val="false"/>
          <w:color w:val="000000"/>
          <w:sz w:val="20"/>
        </w:rPr>
        <w:t>
      7. Осы баптың 1-тармағының 1) және 4) тармақшаларында көзделген тәсілдермен жүзеге асырылатын мемлекеттік сатып алу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айқындалған тәртіппен электрондық мемлекеттік сатып алу арқылы жүргізіледі.</w:t>
      </w:r>
      <w:r>
        <w:br/>
      </w:r>
      <w:r>
        <w:rPr>
          <w:rFonts w:ascii="Consolas"/>
          <w:b w:val="false"/>
          <w:i w:val="false"/>
          <w:color w:val="000000"/>
          <w:sz w:val="20"/>
        </w:rPr>
        <w:t>
</w:t>
      </w:r>
      <w:r>
        <w:rPr>
          <w:rFonts w:ascii="Consolas"/>
          <w:b w:val="false"/>
          <w:i w:val="false"/>
          <w:color w:val="000000"/>
          <w:sz w:val="20"/>
        </w:rPr>
        <w:t>
      Көрсетілген талап осы Заңның </w:t>
      </w:r>
      <w:r>
        <w:rPr>
          <w:rFonts w:ascii="Consolas"/>
          <w:b w:val="false"/>
          <w:i w:val="false"/>
          <w:color w:val="000000"/>
          <w:sz w:val="20"/>
        </w:rPr>
        <w:t>41</w:t>
      </w:r>
      <w:r>
        <w:rPr>
          <w:rFonts w:ascii="Consolas"/>
          <w:b w:val="false"/>
          <w:i w:val="false"/>
          <w:color w:val="000000"/>
          <w:sz w:val="20"/>
        </w:rPr>
        <w:t xml:space="preserve"> және </w:t>
      </w:r>
      <w:r>
        <w:rPr>
          <w:rFonts w:ascii="Consolas"/>
          <w:b w:val="false"/>
          <w:i w:val="false"/>
          <w:color w:val="000000"/>
          <w:sz w:val="20"/>
        </w:rPr>
        <w:t>42-баптарына</w:t>
      </w:r>
      <w:r>
        <w:rPr>
          <w:rFonts w:ascii="Consolas"/>
          <w:b w:val="false"/>
          <w:i w:val="false"/>
          <w:color w:val="000000"/>
          <w:sz w:val="20"/>
        </w:rPr>
        <w:t xml:space="preserve"> сәйкес конкурс тәсілімен жүзеге асырылатын мемлекеттік сатып алуға қолданылмайды.</w:t>
      </w:r>
      <w:r>
        <w:br/>
      </w:r>
      <w:r>
        <w:rPr>
          <w:rFonts w:ascii="Consolas"/>
          <w:b w:val="false"/>
          <w:i w:val="false"/>
          <w:color w:val="000000"/>
          <w:sz w:val="20"/>
        </w:rPr>
        <w:t>
      </w:t>
      </w:r>
      <w:r>
        <w:rPr>
          <w:rFonts w:ascii="Consolas"/>
          <w:b w:val="false"/>
          <w:i w:val="false"/>
          <w:color w:val="ff0000"/>
          <w:sz w:val="20"/>
        </w:rPr>
        <w:t xml:space="preserve">Ескерту. 12-бапқа өзгеріс енгізілді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2012.01.13 </w:t>
      </w:r>
      <w:r>
        <w:rPr>
          <w:rFonts w:ascii="Consolas"/>
          <w:b w:val="false"/>
          <w:i w:val="false"/>
          <w:color w:val="000000"/>
          <w:sz w:val="20"/>
        </w:rPr>
        <w:t>№ 543-IV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қараңыз) Заңдарымен.</w:t>
      </w:r>
    </w:p>
    <w:bookmarkEnd w:id="26"/>
    <w:bookmarkStart w:name="z15" w:id="27"/>
    <w:p>
      <w:pPr>
        <w:spacing w:after="0"/>
        <w:ind w:left="0"/>
        <w:jc w:val="left"/>
      </w:pPr>
      <w:r>
        <w:rPr>
          <w:rFonts w:ascii="Consolas"/>
          <w:b/>
          <w:i w:val="false"/>
          <w:color w:val="000000"/>
        </w:rPr>
        <w:t xml:space="preserve"> 
2-тарау. МЕМЛЕКЕТТІК САТЫП АЛУ ЖҮЙЕСІН МЕМЛЕКЕТТІК РЕТТЕУ </w:t>
      </w:r>
    </w:p>
    <w:bookmarkEnd w:id="27"/>
    <w:bookmarkStart w:name="z16" w:id="28"/>
    <w:p>
      <w:pPr>
        <w:spacing w:after="0"/>
        <w:ind w:left="0"/>
        <w:jc w:val="left"/>
      </w:pPr>
      <w:r>
        <w:rPr>
          <w:rFonts w:ascii="Consolas"/>
          <w:b w:val="false"/>
          <w:i w:val="false"/>
          <w:color w:val="000000"/>
          <w:sz w:val="20"/>
        </w:rPr>
        <w:t>
      </w:t>
      </w:r>
      <w:r>
        <w:rPr>
          <w:rFonts w:ascii="Consolas"/>
          <w:b/>
          <w:i w:val="false"/>
          <w:color w:val="000000"/>
          <w:sz w:val="20"/>
        </w:rPr>
        <w:t xml:space="preserve">13-бап. Қазақстан Республикасы Үкіметінің мемлекеттік </w:t>
      </w:r>
      <w:r>
        <w:br/>
      </w:r>
      <w:r>
        <w:rPr>
          <w:rFonts w:ascii="Consolas"/>
          <w:b w:val="false"/>
          <w:i w:val="false"/>
          <w:color w:val="000000"/>
          <w:sz w:val="20"/>
        </w:rPr>
        <w:t>
               </w:t>
      </w:r>
      <w:r>
        <w:rPr>
          <w:rFonts w:ascii="Consolas"/>
          <w:b/>
          <w:i w:val="false"/>
          <w:color w:val="000000"/>
          <w:sz w:val="20"/>
        </w:rPr>
        <w:t xml:space="preserve">сатып алу саласындағы құзыреті </w:t>
      </w:r>
    </w:p>
    <w:bookmarkEnd w:id="28"/>
    <w:bookmarkStart w:name="z187" w:id="29"/>
    <w:p>
      <w:pPr>
        <w:spacing w:after="0"/>
        <w:ind w:left="0"/>
        <w:jc w:val="left"/>
      </w:pPr>
      <w:r>
        <w:rPr>
          <w:rFonts w:ascii="Consolas"/>
          <w:b w:val="false"/>
          <w:i w:val="false"/>
          <w:color w:val="000000"/>
          <w:sz w:val="20"/>
        </w:rPr>
        <w:t>      Қазақстан Республикасының Үкіметі:</w:t>
      </w:r>
      <w:r>
        <w:br/>
      </w:r>
      <w:r>
        <w:rPr>
          <w:rFonts w:ascii="Consolas"/>
          <w:b w:val="false"/>
          <w:i w:val="false"/>
          <w:color w:val="000000"/>
          <w:sz w:val="20"/>
        </w:rPr>
        <w:t>
      1) мемлекеттік сатып алу саласындағы мемлекеттік саясаттың негізгі бағыттарын әзірлейді;</w:t>
      </w:r>
      <w:r>
        <w:br/>
      </w:r>
      <w:r>
        <w:rPr>
          <w:rFonts w:ascii="Consolas"/>
          <w:b w:val="false"/>
          <w:i w:val="false"/>
          <w:color w:val="000000"/>
          <w:sz w:val="20"/>
        </w:rPr>
        <w:t>
</w:t>
      </w:r>
      <w:r>
        <w:rPr>
          <w:rFonts w:ascii="Consolas"/>
          <w:b w:val="false"/>
          <w:i w:val="false"/>
          <w:color w:val="000000"/>
          <w:sz w:val="20"/>
        </w:rPr>
        <w:t>
      2) Қазақстан Республикасының халықаралық шарттарына сәйкес сатып алынатын тауарлардың, жұмыстардың, көрсетілетін қызметтердің тізбесін бекітеді;</w:t>
      </w:r>
      <w:r>
        <w:br/>
      </w:r>
      <w:r>
        <w:rPr>
          <w:rFonts w:ascii="Consolas"/>
          <w:b w:val="false"/>
          <w:i w:val="false"/>
          <w:color w:val="000000"/>
          <w:sz w:val="20"/>
        </w:rPr>
        <w:t>
</w:t>
      </w:r>
      <w:r>
        <w:rPr>
          <w:rFonts w:ascii="Consolas"/>
          <w:b w:val="false"/>
          <w:i w:val="false"/>
          <w:color w:val="000000"/>
          <w:sz w:val="20"/>
        </w:rPr>
        <w:t>
      3) осы Заңда айқындалған отандық әлеуетті өнім берушілер санаттарын мемлекеттік қолдау шараларын айқындайды;</w:t>
      </w:r>
      <w:r>
        <w:br/>
      </w:r>
      <w:r>
        <w:rPr>
          <w:rFonts w:ascii="Consolas"/>
          <w:b w:val="false"/>
          <w:i w:val="false"/>
          <w:color w:val="000000"/>
          <w:sz w:val="20"/>
        </w:rPr>
        <w:t>
</w:t>
      </w:r>
      <w:r>
        <w:rPr>
          <w:rFonts w:ascii="Consolas"/>
          <w:b w:val="false"/>
          <w:i w:val="false"/>
          <w:color w:val="000000"/>
          <w:sz w:val="20"/>
        </w:rPr>
        <w:t>
      4) отандық тауар өндірушілер өндіретін және олардан сатып алынатын тауарлардың жекелеген түрлерінің тізбесін </w:t>
      </w:r>
      <w:r>
        <w:rPr>
          <w:rFonts w:ascii="Consolas"/>
          <w:b w:val="false"/>
          <w:i w:val="false"/>
          <w:color w:val="000000"/>
          <w:sz w:val="20"/>
        </w:rPr>
        <w:t>бекітеді</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5) сатып алу және тауар интервенцияларын, сондай-ақ азық-түлiк тауарларын сақтау, өңдеу, тасымалдау бойынша көрсетілетін қызметтерді сатып алуды жүзеге асыратын мамандандырылған ұйымдардың (агенттердiң) </w:t>
      </w:r>
      <w:r>
        <w:rPr>
          <w:rFonts w:ascii="Consolas"/>
          <w:b w:val="false"/>
          <w:i w:val="false"/>
          <w:color w:val="000000"/>
          <w:sz w:val="20"/>
        </w:rPr>
        <w:t>тiзбесiн</w:t>
      </w:r>
      <w:r>
        <w:rPr>
          <w:rFonts w:ascii="Consolas"/>
          <w:b w:val="false"/>
          <w:i w:val="false"/>
          <w:color w:val="ff0000"/>
          <w:sz w:val="20"/>
        </w:rPr>
        <w:t> </w:t>
      </w:r>
      <w:r>
        <w:rPr>
          <w:rFonts w:ascii="Consolas"/>
          <w:b w:val="false"/>
          <w:i w:val="false"/>
          <w:color w:val="000000"/>
          <w:sz w:val="20"/>
        </w:rPr>
        <w:t>бекiтедi;</w:t>
      </w:r>
      <w:r>
        <w:br/>
      </w:r>
      <w:r>
        <w:rPr>
          <w:rFonts w:ascii="Consolas"/>
          <w:b w:val="false"/>
          <w:i w:val="false"/>
          <w:color w:val="000000"/>
          <w:sz w:val="20"/>
        </w:rPr>
        <w:t>
</w:t>
      </w:r>
      <w:r>
        <w:rPr>
          <w:rFonts w:ascii="Consolas"/>
          <w:b w:val="false"/>
          <w:i w:val="false"/>
          <w:color w:val="000000"/>
          <w:sz w:val="20"/>
        </w:rPr>
        <w:t>
      6) түзету мекемелері мемлекеттік кәсіпорындарының тізбесін, осы Заңның 4-бабы 1-тармағының 42) тармақшасына сәйкес олардан тапсырыс берушілер сатып алатын, сол кәсіпорындар өндіретін тауарлардың, орындайтын жұмыстардың, көрсететін қызметтердің тізбесі мен көлемдерін бекітеді;</w:t>
      </w:r>
      <w:r>
        <w:br/>
      </w:r>
      <w:r>
        <w:rPr>
          <w:rFonts w:ascii="Consolas"/>
          <w:b w:val="false"/>
          <w:i w:val="false"/>
          <w:color w:val="000000"/>
          <w:sz w:val="20"/>
        </w:rPr>
        <w:t>
</w:t>
      </w:r>
      <w:r>
        <w:rPr>
          <w:rFonts w:ascii="Consolas"/>
          <w:b w:val="false"/>
          <w:i w:val="false"/>
          <w:color w:val="000000"/>
          <w:sz w:val="20"/>
        </w:rPr>
        <w:t>
      7) қорғаныс қажеттіліктерін қамтамасыз ету үшін мемлекеттік сатып алуды жүзеге асырудың айрықша тәртібін айқындайды;</w:t>
      </w:r>
      <w:r>
        <w:br/>
      </w:r>
      <w:r>
        <w:rPr>
          <w:rFonts w:ascii="Consolas"/>
          <w:b w:val="false"/>
          <w:i w:val="false"/>
          <w:color w:val="000000"/>
          <w:sz w:val="20"/>
        </w:rPr>
        <w:t>
</w:t>
      </w:r>
      <w:r>
        <w:rPr>
          <w:rFonts w:ascii="Consolas"/>
          <w:b w:val="false"/>
          <w:i w:val="false"/>
          <w:color w:val="000000"/>
          <w:sz w:val="20"/>
        </w:rPr>
        <w:t>
      8) Қазақстан Республикасының сайлау туралы заңнамасында көзделген тауарлар мен көрсетілетін қызметтердің тізбесін бекітеді;</w:t>
      </w:r>
      <w:r>
        <w:br/>
      </w:r>
      <w:r>
        <w:rPr>
          <w:rFonts w:ascii="Consolas"/>
          <w:b w:val="false"/>
          <w:i w:val="false"/>
          <w:color w:val="000000"/>
          <w:sz w:val="20"/>
        </w:rPr>
        <w:t>
</w:t>
      </w:r>
      <w:r>
        <w:rPr>
          <w:rFonts w:ascii="Consolas"/>
          <w:b w:val="false"/>
          <w:i w:val="false"/>
          <w:color w:val="000000"/>
          <w:sz w:val="20"/>
        </w:rPr>
        <w:t>
      9) арнайы қорғау дәрежесі талап етілетін баспа өнімдерін берушілерді айқындайды, сондай-ақ осы Заңның 4-бабы 1-тармағының 16) тармақшасына сәйкес олардан сатып алынатын осындай өнімнің тізбесін бекітеді;</w:t>
      </w:r>
      <w:r>
        <w:br/>
      </w:r>
      <w:r>
        <w:rPr>
          <w:rFonts w:ascii="Consolas"/>
          <w:b w:val="false"/>
          <w:i w:val="false"/>
          <w:color w:val="000000"/>
          <w:sz w:val="20"/>
        </w:rPr>
        <w:t>
</w:t>
      </w:r>
      <w:r>
        <w:rPr>
          <w:rFonts w:ascii="Consolas"/>
          <w:b w:val="false"/>
          <w:i w:val="false"/>
          <w:color w:val="000000"/>
          <w:sz w:val="20"/>
        </w:rPr>
        <w:t>
      10) өзіне Конституциямен, осы Заңмен, Қазақстан Республикасының өзге де заңдарымен және Қазақстан Республикасы Президентінің актілерімен жүктелген өзге де функцияларды орындайды.</w:t>
      </w:r>
      <w:r>
        <w:br/>
      </w:r>
      <w:r>
        <w:rPr>
          <w:rFonts w:ascii="Consolas"/>
          <w:b w:val="false"/>
          <w:i w:val="false"/>
          <w:color w:val="000000"/>
          <w:sz w:val="20"/>
        </w:rPr>
        <w:t>
</w:t>
      </w:r>
      <w:r>
        <w:rPr>
          <w:rFonts w:ascii="Consolas"/>
          <w:b w:val="false"/>
          <w:i w:val="false"/>
          <w:color w:val="ff0000"/>
          <w:sz w:val="20"/>
        </w:rPr>
        <w:t xml:space="preserve">      Ескерту. 13-бап жаңа редакцияда - ҚР 29.09.2014 </w:t>
      </w:r>
      <w:r>
        <w:rPr>
          <w:rFonts w:ascii="Consolas"/>
          <w:b w:val="false"/>
          <w:i w:val="false"/>
          <w:color w:val="000000"/>
          <w:sz w:val="20"/>
        </w:rPr>
        <w:t>N 239-V</w:t>
      </w:r>
      <w:r>
        <w:rPr>
          <w:rFonts w:ascii="Consolas"/>
          <w:b w:val="false"/>
          <w:i w:val="false"/>
          <w:color w:val="ff0000"/>
          <w:sz w:val="20"/>
        </w:rPr>
        <w:t xml:space="preserve"> Заңымен (алғашқы ресми жарияланған күнінен кейiн күнтiзбелiк он күн өткен соң қолданысқа енгiзiледi).</w:t>
      </w:r>
    </w:p>
    <w:bookmarkEnd w:id="29"/>
    <w:bookmarkStart w:name="z17" w:id="30"/>
    <w:p>
      <w:pPr>
        <w:spacing w:after="0"/>
        <w:ind w:left="0"/>
        <w:jc w:val="left"/>
      </w:pPr>
      <w:r>
        <w:rPr>
          <w:rFonts w:ascii="Consolas"/>
          <w:b w:val="false"/>
          <w:i w:val="false"/>
          <w:color w:val="000000"/>
          <w:sz w:val="20"/>
        </w:rPr>
        <w:t>
      </w:t>
      </w:r>
      <w:r>
        <w:rPr>
          <w:rFonts w:ascii="Consolas"/>
          <w:b/>
          <w:i w:val="false"/>
          <w:color w:val="000000"/>
          <w:sz w:val="20"/>
        </w:rPr>
        <w:t xml:space="preserve">14-бап. Уәкілетті органның құзыреті </w:t>
      </w:r>
    </w:p>
    <w:bookmarkEnd w:id="30"/>
    <w:bookmarkStart w:name="z291" w:id="31"/>
    <w:p>
      <w:pPr>
        <w:spacing w:after="0"/>
        <w:ind w:left="0"/>
        <w:jc w:val="left"/>
      </w:pPr>
      <w:r>
        <w:rPr>
          <w:rFonts w:ascii="Consolas"/>
          <w:b w:val="false"/>
          <w:i w:val="false"/>
          <w:color w:val="000000"/>
          <w:sz w:val="20"/>
        </w:rPr>
        <w:t>      Уәкілетті орган мемлекеттік сатып алу саласында мынадай функцияларды жүзеге асырады:</w:t>
      </w:r>
      <w:r>
        <w:br/>
      </w:r>
      <w:r>
        <w:rPr>
          <w:rFonts w:ascii="Consolas"/>
          <w:b w:val="false"/>
          <w:i w:val="false"/>
          <w:color w:val="000000"/>
          <w:sz w:val="20"/>
        </w:rPr>
        <w:t>
      1) осы Заңда көзделген нормативтік құқықтық актілерді әзірлейді және қабылдайды;</w:t>
      </w:r>
      <w:r>
        <w:br/>
      </w:r>
      <w:r>
        <w:rPr>
          <w:rFonts w:ascii="Consolas"/>
          <w:b w:val="false"/>
          <w:i w:val="false"/>
          <w:color w:val="000000"/>
          <w:sz w:val="20"/>
        </w:rPr>
        <w:t>
</w:t>
      </w:r>
      <w:r>
        <w:rPr>
          <w:rFonts w:ascii="Consolas"/>
          <w:b w:val="false"/>
          <w:i w:val="false"/>
          <w:color w:val="000000"/>
          <w:sz w:val="20"/>
        </w:rPr>
        <w:t>
      2) мемлекеттік сатып алу саласында тізілімдер қалыптастыруды және жүргізуді жүзеге асырады;</w:t>
      </w:r>
      <w:r>
        <w:br/>
      </w:r>
      <w:r>
        <w:rPr>
          <w:rFonts w:ascii="Consolas"/>
          <w:b w:val="false"/>
          <w:i w:val="false"/>
          <w:color w:val="000000"/>
          <w:sz w:val="20"/>
        </w:rPr>
        <w:t>
</w:t>
      </w:r>
      <w:r>
        <w:rPr>
          <w:rFonts w:ascii="Consolas"/>
          <w:b w:val="false"/>
          <w:i w:val="false"/>
          <w:color w:val="000000"/>
          <w:sz w:val="20"/>
        </w:rPr>
        <w:t>
      3) Қазақстан Республикасының индустриялық-инновациялық қызметті мемлекеттік қолдау туралы заңнамасында көзделген, тауарлардың, жұмыстардың, көрсетілетін қызметтердің және оларды берушілердің мемлекеттік сатып алу веб-порталымен интеграцияланған дерекқорына енгізілген отандық тауар өндірушілерден сатып алу туралы ақпаратты ескере отырып, есептілікті жинау, қорыту және талдау тәртібін айқындайды;</w:t>
      </w:r>
      <w:r>
        <w:br/>
      </w:r>
      <w:r>
        <w:rPr>
          <w:rFonts w:ascii="Consolas"/>
          <w:b w:val="false"/>
          <w:i w:val="false"/>
          <w:color w:val="000000"/>
          <w:sz w:val="20"/>
        </w:rPr>
        <w:t>
</w:t>
      </w:r>
      <w:r>
        <w:rPr>
          <w:rFonts w:ascii="Consolas"/>
          <w:b w:val="false"/>
          <w:i w:val="false"/>
          <w:color w:val="000000"/>
          <w:sz w:val="20"/>
        </w:rPr>
        <w:t>
      4) мемлекеттік сатып алу веб-порталын пайдалану тәртібін айқындайды;</w:t>
      </w:r>
      <w:r>
        <w:br/>
      </w:r>
      <w:r>
        <w:rPr>
          <w:rFonts w:ascii="Consolas"/>
          <w:b w:val="false"/>
          <w:i w:val="false"/>
          <w:color w:val="000000"/>
          <w:sz w:val="20"/>
        </w:rPr>
        <w:t>
</w:t>
      </w:r>
      <w:r>
        <w:rPr>
          <w:rFonts w:ascii="Consolas"/>
          <w:b w:val="false"/>
          <w:i w:val="false"/>
          <w:color w:val="000000"/>
          <w:sz w:val="20"/>
        </w:rPr>
        <w:t>
      5) мемлекеттік сатып алу веб-порталы жұмысында техникалық іркілістер туындаған жағдайда мемлекеттік сатып алу веб-порталының жұмыс істеу тәртібін айқындайды;</w:t>
      </w:r>
      <w:r>
        <w:br/>
      </w:r>
      <w:r>
        <w:rPr>
          <w:rFonts w:ascii="Consolas"/>
          <w:b w:val="false"/>
          <w:i w:val="false"/>
          <w:color w:val="000000"/>
          <w:sz w:val="20"/>
        </w:rPr>
        <w:t>
</w:t>
      </w:r>
      <w:r>
        <w:rPr>
          <w:rFonts w:ascii="Consolas"/>
          <w:b w:val="false"/>
          <w:i w:val="false"/>
          <w:color w:val="000000"/>
          <w:sz w:val="20"/>
        </w:rPr>
        <w:t>
      6) Қазақстан Республикасының мемлекеттік сатып алу туралы заңнамасының сақталуын бақылауды жүзеге асырады;</w:t>
      </w:r>
      <w:r>
        <w:br/>
      </w:r>
      <w:r>
        <w:rPr>
          <w:rFonts w:ascii="Consolas"/>
          <w:b w:val="false"/>
          <w:i w:val="false"/>
          <w:color w:val="000000"/>
          <w:sz w:val="20"/>
        </w:rPr>
        <w:t>
</w:t>
      </w:r>
      <w:r>
        <w:rPr>
          <w:rFonts w:ascii="Consolas"/>
          <w:b w:val="false"/>
          <w:i w:val="false"/>
          <w:color w:val="000000"/>
          <w:sz w:val="20"/>
        </w:rPr>
        <w:t>
      қажет болған жағдайда, мемлекеттік сатып алу жүйесінің субъектілері ұсынған есептілік деректерінің, материалдар мен ақпараттың анықтығын тексереді;</w:t>
      </w:r>
      <w:r>
        <w:br/>
      </w:r>
      <w:r>
        <w:rPr>
          <w:rFonts w:ascii="Consolas"/>
          <w:b w:val="false"/>
          <w:i w:val="false"/>
          <w:color w:val="000000"/>
          <w:sz w:val="20"/>
        </w:rPr>
        <w:t>
</w:t>
      </w:r>
      <w:r>
        <w:rPr>
          <w:rFonts w:ascii="Consolas"/>
          <w:b w:val="false"/>
          <w:i w:val="false"/>
          <w:color w:val="000000"/>
          <w:sz w:val="20"/>
        </w:rPr>
        <w:t>
      7) іркіліссіз қызметті қамтамасыз ету үшін тапсырыс берушілер сатып алатын күнделікті немесе апта сайын қажетті тауарлардың, жұмыстардың, көрсетілетін қызметтердің тізбесін </w:t>
      </w:r>
      <w:r>
        <w:rPr>
          <w:rFonts w:ascii="Consolas"/>
          <w:b w:val="false"/>
          <w:i w:val="false"/>
          <w:color w:val="000000"/>
          <w:sz w:val="20"/>
        </w:rPr>
        <w:t>бекітеді</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8) осы Заңның нормаларын қолдану үшін қажетті қор биржаларының тізбесін бекітеді, сондай-ақ осы Заңның 8-бабының 6-тармағында көзделген құжаттардың нысаны мен мазмұнына қойылатын талаптарды </w:t>
      </w:r>
      <w:r>
        <w:rPr>
          <w:rFonts w:ascii="Consolas"/>
          <w:b w:val="false"/>
          <w:i w:val="false"/>
          <w:color w:val="000000"/>
          <w:sz w:val="20"/>
        </w:rPr>
        <w:t>белгілейді</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9) мемлекеттік кәсіпорындар, дауыс беретін акцияларының (жарғылық капиталға қатысу үлестерінің) елу және одан да көп пайызы мемлекетке тиесілі заңды тұлғалар және олармен үлестес заңды тұлғалар оларды кейіннен өңдеу мақсатында сатып алатын тауарлардың тізбесін </w:t>
      </w:r>
      <w:r>
        <w:rPr>
          <w:rFonts w:ascii="Consolas"/>
          <w:b w:val="false"/>
          <w:i w:val="false"/>
          <w:color w:val="000000"/>
          <w:sz w:val="20"/>
        </w:rPr>
        <w:t>бекітеді</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10) стратегиялық маңызы бар өндірістер үшін шикізат ресурсы болып табылатын, Қазақстан Республикасының аумағында өндірілмейтін және шетелден сатып алынатын тауарлардың тізбесін </w:t>
      </w:r>
      <w:r>
        <w:rPr>
          <w:rFonts w:ascii="Consolas"/>
          <w:b w:val="false"/>
          <w:i w:val="false"/>
          <w:color w:val="000000"/>
          <w:sz w:val="20"/>
        </w:rPr>
        <w:t>бекітеді</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11) мемлекеттік сатып алуды жүзеге асыру қағидаларын, тауарларды мемлекеттік сатып алудың үлгілік шартын, жұмыстарды мемлекеттік сатып алудың үлгілік шартын және көрсетілетін қызметтерді мемлекеттік сатып алудың үлгілік шартын бекітеді;</w:t>
      </w:r>
      <w:r>
        <w:br/>
      </w:r>
      <w:r>
        <w:rPr>
          <w:rFonts w:ascii="Consolas"/>
          <w:b w:val="false"/>
          <w:i w:val="false"/>
          <w:color w:val="000000"/>
          <w:sz w:val="20"/>
        </w:rPr>
        <w:t>
</w:t>
      </w:r>
      <w:r>
        <w:rPr>
          <w:rFonts w:ascii="Consolas"/>
          <w:b w:val="false"/>
          <w:i w:val="false"/>
          <w:color w:val="000000"/>
          <w:sz w:val="20"/>
        </w:rPr>
        <w:t>
      12) конкурс тәсілімен мемлекеттік сатып алуды жүзеге асырудың айрықша тәртібін айқындайды;</w:t>
      </w:r>
      <w:r>
        <w:br/>
      </w:r>
      <w:r>
        <w:rPr>
          <w:rFonts w:ascii="Consolas"/>
          <w:b w:val="false"/>
          <w:i w:val="false"/>
          <w:color w:val="000000"/>
          <w:sz w:val="20"/>
        </w:rPr>
        <w:t>
</w:t>
      </w:r>
      <w:r>
        <w:rPr>
          <w:rFonts w:ascii="Consolas"/>
          <w:b w:val="false"/>
          <w:i w:val="false"/>
          <w:color w:val="000000"/>
          <w:sz w:val="20"/>
        </w:rPr>
        <w:t>
      13) конкурс тәсілімен мемлекеттік сатып алуды жүзеге асырудың арнайы тәртібіне қойылатын үлгілік талаптарды белгілейді;</w:t>
      </w:r>
      <w:r>
        <w:br/>
      </w:r>
      <w:r>
        <w:rPr>
          <w:rFonts w:ascii="Consolas"/>
          <w:b w:val="false"/>
          <w:i w:val="false"/>
          <w:color w:val="000000"/>
          <w:sz w:val="20"/>
        </w:rPr>
        <w:t>
</w:t>
      </w:r>
      <w:r>
        <w:rPr>
          <w:rFonts w:ascii="Consolas"/>
          <w:b w:val="false"/>
          <w:i w:val="false"/>
          <w:color w:val="000000"/>
          <w:sz w:val="20"/>
        </w:rPr>
        <w:t>
      14) мемлекеттік сатып алу саласындағы тізілімдерді қалыптастыру және жүргізу тәртібін айқындайды;</w:t>
      </w:r>
      <w:r>
        <w:br/>
      </w:r>
      <w:r>
        <w:rPr>
          <w:rFonts w:ascii="Consolas"/>
          <w:b w:val="false"/>
          <w:i w:val="false"/>
          <w:color w:val="000000"/>
          <w:sz w:val="20"/>
        </w:rPr>
        <w:t>
</w:t>
      </w:r>
      <w:r>
        <w:rPr>
          <w:rFonts w:ascii="Consolas"/>
          <w:b w:val="false"/>
          <w:i w:val="false"/>
          <w:color w:val="000000"/>
          <w:sz w:val="20"/>
        </w:rPr>
        <w:t>
      15) электрондық мемлекеттік сатып алуды жүргізу қағидаларын айқындайды;</w:t>
      </w:r>
      <w:r>
        <w:br/>
      </w:r>
      <w:r>
        <w:rPr>
          <w:rFonts w:ascii="Consolas"/>
          <w:b w:val="false"/>
          <w:i w:val="false"/>
          <w:color w:val="000000"/>
          <w:sz w:val="20"/>
        </w:rPr>
        <w:t>
</w:t>
      </w:r>
      <w:r>
        <w:rPr>
          <w:rFonts w:ascii="Consolas"/>
          <w:b w:val="false"/>
          <w:i w:val="false"/>
          <w:color w:val="000000"/>
          <w:sz w:val="20"/>
        </w:rPr>
        <w:t>
      16) мемлекеттік сатып алу саласында мамандарды қайта даярлау және олардың біліктілігін арттыру тәртібін айқындайды;</w:t>
      </w:r>
      <w:r>
        <w:br/>
      </w:r>
      <w:r>
        <w:rPr>
          <w:rFonts w:ascii="Consolas"/>
          <w:b w:val="false"/>
          <w:i w:val="false"/>
          <w:color w:val="000000"/>
          <w:sz w:val="20"/>
        </w:rPr>
        <w:t>
</w:t>
      </w:r>
      <w:r>
        <w:rPr>
          <w:rFonts w:ascii="Consolas"/>
          <w:b w:val="false"/>
          <w:i w:val="false"/>
          <w:color w:val="000000"/>
          <w:sz w:val="20"/>
        </w:rPr>
        <w:t>
      17) электрондық мемлекеттік сатып алу саласындағы бірыңғай операторды айқындайды;</w:t>
      </w:r>
      <w:r>
        <w:br/>
      </w:r>
      <w:r>
        <w:rPr>
          <w:rFonts w:ascii="Consolas"/>
          <w:b w:val="false"/>
          <w:i w:val="false"/>
          <w:color w:val="000000"/>
          <w:sz w:val="20"/>
        </w:rPr>
        <w:t>
</w:t>
      </w:r>
      <w:r>
        <w:rPr>
          <w:rFonts w:ascii="Consolas"/>
          <w:b w:val="false"/>
          <w:i w:val="false"/>
          <w:color w:val="000000"/>
          <w:sz w:val="20"/>
        </w:rPr>
        <w:t>
      18) аукцион тәсілімен жүзеге асырылатын мемлекеттік сатып алудың нысанасы болып табылатын тауарлардың, жұмыстардың, көрсетілетін қызметтердің тізбесін </w:t>
      </w:r>
      <w:r>
        <w:rPr>
          <w:rFonts w:ascii="Consolas"/>
          <w:b w:val="false"/>
          <w:i w:val="false"/>
          <w:color w:val="000000"/>
          <w:sz w:val="20"/>
        </w:rPr>
        <w:t>бекітеді</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19) конкурстың не аукционның қорытындылары шығарылғанға дейінгі және мемлекеттік сатып алу туралы шарт күшіне енгенге дейінгі кезеңге тапсырыс берушілер бір көзден сатып алатын күнделікті немесе апта сайын қажетті тауарлардың, жұмыстардың, көрсетілетін қызметтердің тізбесін бекітеді;</w:t>
      </w:r>
      <w:r>
        <w:br/>
      </w:r>
      <w:r>
        <w:rPr>
          <w:rFonts w:ascii="Consolas"/>
          <w:b w:val="false"/>
          <w:i w:val="false"/>
          <w:color w:val="000000"/>
          <w:sz w:val="20"/>
        </w:rPr>
        <w:t>
</w:t>
      </w:r>
      <w:r>
        <w:rPr>
          <w:rFonts w:ascii="Consolas"/>
          <w:b w:val="false"/>
          <w:i w:val="false"/>
          <w:color w:val="000000"/>
          <w:sz w:val="20"/>
        </w:rPr>
        <w:t>
      20) мемлекеттік сатып алуды ұйымдастыру мен өткізуді бірыңғай ұйымдастырушы жүзеге асыратын бюджеттік бағдарламалардың және (немесе) тауарлардың, жұмыстардың, көрсетілетін қызметтердің тізбесін </w:t>
      </w:r>
      <w:r>
        <w:rPr>
          <w:rFonts w:ascii="Consolas"/>
          <w:b w:val="false"/>
          <w:i w:val="false"/>
          <w:color w:val="000000"/>
          <w:sz w:val="20"/>
        </w:rPr>
        <w:t>бекітеді</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21) осы Заңда,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асырады.</w:t>
      </w:r>
      <w:r>
        <w:br/>
      </w:r>
      <w:r>
        <w:rPr>
          <w:rFonts w:ascii="Consolas"/>
          <w:b w:val="false"/>
          <w:i w:val="false"/>
          <w:color w:val="000000"/>
          <w:sz w:val="20"/>
        </w:rPr>
        <w:t>
</w:t>
      </w:r>
      <w:r>
        <w:rPr>
          <w:rFonts w:ascii="Consolas"/>
          <w:b w:val="false"/>
          <w:i w:val="false"/>
          <w:color w:val="000000"/>
          <w:sz w:val="20"/>
        </w:rPr>
        <w:t>
      Уәкілетті орган:</w:t>
      </w:r>
      <w:r>
        <w:br/>
      </w:r>
      <w:r>
        <w:rPr>
          <w:rFonts w:ascii="Consolas"/>
          <w:b w:val="false"/>
          <w:i w:val="false"/>
          <w:color w:val="000000"/>
          <w:sz w:val="20"/>
        </w:rPr>
        <w:t>
</w:t>
      </w:r>
      <w:r>
        <w:rPr>
          <w:rFonts w:ascii="Consolas"/>
          <w:b w:val="false"/>
          <w:i w:val="false"/>
          <w:color w:val="000000"/>
          <w:sz w:val="20"/>
        </w:rPr>
        <w:t>
      1) мемлекеттік сатып алу жүйесінің субъектілерінен қажетті ақпарат пен материалдарды мемлекеттік сатып алуды жүзеге асыру қағидаларында айқындалған тәртіппен сұратуға және алуға;</w:t>
      </w:r>
      <w:r>
        <w:br/>
      </w:r>
      <w:r>
        <w:rPr>
          <w:rFonts w:ascii="Consolas"/>
          <w:b w:val="false"/>
          <w:i w:val="false"/>
          <w:color w:val="000000"/>
          <w:sz w:val="20"/>
        </w:rPr>
        <w:t>
</w:t>
      </w:r>
      <w:r>
        <w:rPr>
          <w:rFonts w:ascii="Consolas"/>
          <w:b w:val="false"/>
          <w:i w:val="false"/>
          <w:color w:val="000000"/>
          <w:sz w:val="20"/>
        </w:rPr>
        <w:t>
      2) мемлекеттік органдардың және өзге де ұйымдардың мамандарын сараптамалар және консультациялар жүргізуге тартуға құқылы.</w:t>
      </w:r>
      <w:r>
        <w:br/>
      </w:r>
      <w:r>
        <w:rPr>
          <w:rFonts w:ascii="Consolas"/>
          <w:b w:val="false"/>
          <w:i w:val="false"/>
          <w:color w:val="000000"/>
          <w:sz w:val="20"/>
        </w:rPr>
        <w:t>
      </w:t>
      </w:r>
      <w:r>
        <w:rPr>
          <w:rFonts w:ascii="Consolas"/>
          <w:b w:val="false"/>
          <w:i w:val="false"/>
          <w:color w:val="ff0000"/>
          <w:sz w:val="20"/>
        </w:rPr>
        <w:t xml:space="preserve">Ескерту. 14-бап жаңа редакцияда - ҚР 29.09.2014 </w:t>
      </w:r>
      <w:r>
        <w:rPr>
          <w:rFonts w:ascii="Consolas"/>
          <w:b w:val="false"/>
          <w:i w:val="false"/>
          <w:color w:val="000000"/>
          <w:sz w:val="20"/>
        </w:rPr>
        <w:t>N 239-V</w:t>
      </w:r>
      <w:r>
        <w:rPr>
          <w:rFonts w:ascii="Consolas"/>
          <w:b w:val="false"/>
          <w:i w:val="false"/>
          <w:color w:val="ff0000"/>
          <w:sz w:val="20"/>
        </w:rPr>
        <w:t xml:space="preserve"> Заңымен (алғашқы ресми жарияланған күнінен кейiн күнтiзбелiк он күн өткен соң қолданысқа енгiзiледi).</w:t>
      </w:r>
    </w:p>
    <w:bookmarkEnd w:id="31"/>
    <w:bookmarkStart w:name="z236" w:id="32"/>
    <w:p>
      <w:pPr>
        <w:spacing w:after="0"/>
        <w:ind w:left="0"/>
        <w:jc w:val="left"/>
      </w:pPr>
      <w:r>
        <w:rPr>
          <w:rFonts w:ascii="Consolas"/>
          <w:b w:val="false"/>
          <w:i w:val="false"/>
          <w:color w:val="000000"/>
          <w:sz w:val="20"/>
        </w:rPr>
        <w:t>
      </w:t>
      </w:r>
      <w:r>
        <w:rPr>
          <w:rFonts w:ascii="Consolas"/>
          <w:b/>
          <w:i w:val="false"/>
          <w:color w:val="000000"/>
          <w:sz w:val="20"/>
        </w:rPr>
        <w:t xml:space="preserve">14-1-бап. Электрондық мемлекеттік сатып алу саласындағы </w:t>
      </w:r>
      <w:r>
        <w:br/>
      </w:r>
      <w:r>
        <w:rPr>
          <w:rFonts w:ascii="Consolas"/>
          <w:b w:val="false"/>
          <w:i w:val="false"/>
          <w:color w:val="000000"/>
          <w:sz w:val="20"/>
        </w:rPr>
        <w:t xml:space="preserve">
                 </w:t>
      </w:r>
      <w:r>
        <w:rPr>
          <w:rFonts w:ascii="Consolas"/>
          <w:b/>
          <w:i w:val="false"/>
          <w:color w:val="000000"/>
          <w:sz w:val="20"/>
        </w:rPr>
        <w:t xml:space="preserve">бірыңғай оператордың өкілеттігі </w:t>
      </w:r>
    </w:p>
    <w:bookmarkEnd w:id="32"/>
    <w:bookmarkStart w:name="z237" w:id="33"/>
    <w:p>
      <w:pPr>
        <w:spacing w:after="0"/>
        <w:ind w:left="0"/>
        <w:jc w:val="left"/>
      </w:pPr>
      <w:r>
        <w:rPr>
          <w:rFonts w:ascii="Consolas"/>
          <w:b w:val="false"/>
          <w:i w:val="false"/>
          <w:color w:val="000000"/>
          <w:sz w:val="20"/>
        </w:rPr>
        <w:t>      Электрондық мемлекеттік сатып алу саласындағы </w:t>
      </w:r>
      <w:r>
        <w:rPr>
          <w:rFonts w:ascii="Consolas"/>
          <w:b w:val="false"/>
          <w:i w:val="false"/>
          <w:color w:val="000000"/>
          <w:sz w:val="20"/>
        </w:rPr>
        <w:t>бірыңғай оператор</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1) мемлекеттік сатып алу саласында мемлекеттік ақпараттық жүйелерді әзірлеуді, енгізуді, ақпараттық-техникалық сүйемелдеу және пайдалануды жүзеге асырады;</w:t>
      </w:r>
      <w:r>
        <w:br/>
      </w:r>
      <w:r>
        <w:rPr>
          <w:rFonts w:ascii="Consolas"/>
          <w:b w:val="false"/>
          <w:i w:val="false"/>
          <w:color w:val="000000"/>
          <w:sz w:val="20"/>
        </w:rPr>
        <w:t>
</w:t>
      </w:r>
      <w:r>
        <w:rPr>
          <w:rFonts w:ascii="Consolas"/>
          <w:b w:val="false"/>
          <w:i w:val="false"/>
          <w:color w:val="000000"/>
          <w:sz w:val="20"/>
        </w:rPr>
        <w:t>
      2) мемлекеттік сатып алу саласында тізілімді техникалық сүйемелдеуді қамтамасыз етеді;</w:t>
      </w:r>
      <w:r>
        <w:br/>
      </w:r>
      <w:r>
        <w:rPr>
          <w:rFonts w:ascii="Consolas"/>
          <w:b w:val="false"/>
          <w:i w:val="false"/>
          <w:color w:val="000000"/>
          <w:sz w:val="20"/>
        </w:rPr>
        <w:t>
</w:t>
      </w:r>
      <w:r>
        <w:rPr>
          <w:rFonts w:ascii="Consolas"/>
          <w:b w:val="false"/>
          <w:i w:val="false"/>
          <w:color w:val="000000"/>
          <w:sz w:val="20"/>
        </w:rPr>
        <w:t>
      3) мемлекеттік сатып алу веб-порталының құрылуын, жұмыс істеуін  және оны техникалық сүйемелдеуді қамтамасыз етеді;</w:t>
      </w:r>
      <w:r>
        <w:br/>
      </w:r>
      <w:r>
        <w:rPr>
          <w:rFonts w:ascii="Consolas"/>
          <w:b w:val="false"/>
          <w:i w:val="false"/>
          <w:color w:val="000000"/>
          <w:sz w:val="20"/>
        </w:rPr>
        <w:t>
</w:t>
      </w:r>
      <w:r>
        <w:rPr>
          <w:rFonts w:ascii="Consolas"/>
          <w:b w:val="false"/>
          <w:i w:val="false"/>
          <w:color w:val="000000"/>
          <w:sz w:val="20"/>
        </w:rPr>
        <w:t>
      4) осы Заңға сәйкес өтеусіз негізде міндетті түрде жариялануға жататын мемлекеттік сатып алу туралы мәліметтерді мемлекеттік сатып алу веб-порталына орналастырады;</w:t>
      </w:r>
      <w:r>
        <w:br/>
      </w:r>
      <w:r>
        <w:rPr>
          <w:rFonts w:ascii="Consolas"/>
          <w:b w:val="false"/>
          <w:i w:val="false"/>
          <w:color w:val="000000"/>
          <w:sz w:val="20"/>
        </w:rPr>
        <w:t>
</w:t>
      </w:r>
      <w:r>
        <w:rPr>
          <w:rFonts w:ascii="Consolas"/>
          <w:b w:val="false"/>
          <w:i w:val="false"/>
          <w:color w:val="000000"/>
          <w:sz w:val="20"/>
        </w:rPr>
        <w:t>
      5) Қазақстан Республикасының ақпараттандыру туралы </w:t>
      </w:r>
      <w:r>
        <w:rPr>
          <w:rFonts w:ascii="Consolas"/>
          <w:b w:val="false"/>
          <w:i w:val="false"/>
          <w:color w:val="000000"/>
          <w:sz w:val="20"/>
        </w:rPr>
        <w:t>заңнамасына</w:t>
      </w:r>
      <w:r>
        <w:rPr>
          <w:rFonts w:ascii="Consolas"/>
          <w:b w:val="false"/>
          <w:i w:val="false"/>
          <w:color w:val="000000"/>
          <w:sz w:val="20"/>
        </w:rPr>
        <w:t xml:space="preserve"> сәйкес өтеусіз негізде ақпараттық жүйелерді қолдана отырып, мемлекеттік сатып алу жүйесінің субъектілеріне және басқа да мүдделі тұлғаларға электрондық қызмет көрсетеді;</w:t>
      </w:r>
      <w:r>
        <w:br/>
      </w:r>
      <w:r>
        <w:rPr>
          <w:rFonts w:ascii="Consolas"/>
          <w:b w:val="false"/>
          <w:i w:val="false"/>
          <w:color w:val="000000"/>
          <w:sz w:val="20"/>
        </w:rPr>
        <w:t>
</w:t>
      </w:r>
      <w:r>
        <w:rPr>
          <w:rFonts w:ascii="Consolas"/>
          <w:b w:val="false"/>
          <w:i w:val="false"/>
          <w:color w:val="000000"/>
          <w:sz w:val="20"/>
        </w:rPr>
        <w:t>
      6) электрондық мемлекеттік сатып алу саласындағы мемлекеттік сатып алу жүйесінің субъектілеріне өтеусіз негізде консультациялық және практикалық көмек көрсетеді;</w:t>
      </w:r>
      <w:r>
        <w:br/>
      </w:r>
      <w:r>
        <w:rPr>
          <w:rFonts w:ascii="Consolas"/>
          <w:b w:val="false"/>
          <w:i w:val="false"/>
          <w:color w:val="000000"/>
          <w:sz w:val="20"/>
        </w:rPr>
        <w:t>
</w:t>
      </w:r>
      <w:r>
        <w:rPr>
          <w:rFonts w:ascii="Consolas"/>
          <w:b w:val="false"/>
          <w:i w:val="false"/>
          <w:color w:val="000000"/>
          <w:sz w:val="20"/>
        </w:rPr>
        <w:t>
      7) мемлекеттік ақпараттық жүйелер арқылы мемлекеттік сатып алу жобаларын басқаруды және оны техникалық сүйемелдеу функцияларын жүзеге асырады;</w:t>
      </w:r>
      <w:r>
        <w:br/>
      </w:r>
      <w:r>
        <w:rPr>
          <w:rFonts w:ascii="Consolas"/>
          <w:b w:val="false"/>
          <w:i w:val="false"/>
          <w:color w:val="000000"/>
          <w:sz w:val="20"/>
        </w:rPr>
        <w:t>
</w:t>
      </w:r>
      <w:r>
        <w:rPr>
          <w:rFonts w:ascii="Consolas"/>
          <w:b w:val="false"/>
          <w:i w:val="false"/>
          <w:color w:val="000000"/>
          <w:sz w:val="20"/>
        </w:rPr>
        <w:t>
      8) мемлекеттік сатып алу саласындағы есептілікті техникалық сүйемелдеуді қамтамасыз етеді;</w:t>
      </w:r>
      <w:r>
        <w:br/>
      </w:r>
      <w:r>
        <w:rPr>
          <w:rFonts w:ascii="Consolas"/>
          <w:b w:val="false"/>
          <w:i w:val="false"/>
          <w:color w:val="000000"/>
          <w:sz w:val="20"/>
        </w:rPr>
        <w:t>
</w:t>
      </w:r>
      <w:r>
        <w:rPr>
          <w:rFonts w:ascii="Consolas"/>
          <w:b w:val="false"/>
          <w:i w:val="false"/>
          <w:color w:val="000000"/>
          <w:sz w:val="20"/>
        </w:rPr>
        <w:t>
      9) мемлекеттік ақпараттық жүйелер мен мемлекеттік электрондық ақпараттық ресурстар интеграциясы және қауіпсіздігін қамтамасыз ету мәселелері бойынша ақпараттандыру саласында ұлттық оператормен өзара іс-қимыл жасайды;</w:t>
      </w:r>
      <w:r>
        <w:br/>
      </w:r>
      <w:r>
        <w:rPr>
          <w:rFonts w:ascii="Consolas"/>
          <w:b w:val="false"/>
          <w:i w:val="false"/>
          <w:color w:val="000000"/>
          <w:sz w:val="20"/>
        </w:rPr>
        <w:t>
</w:t>
      </w:r>
      <w:r>
        <w:rPr>
          <w:rFonts w:ascii="Consolas"/>
          <w:b w:val="false"/>
          <w:i w:val="false"/>
          <w:color w:val="000000"/>
          <w:sz w:val="20"/>
        </w:rPr>
        <w:t>
      10) анықтамалықты енгізе отырып, тауарларға, жұмыстарға, көрсетілетін қызметтерге бағалардың дерекқорын енгізуді және сүйемелдеуді жүзеге асырады.</w:t>
      </w:r>
      <w:r>
        <w:br/>
      </w:r>
      <w:r>
        <w:rPr>
          <w:rFonts w:ascii="Consolas"/>
          <w:b w:val="false"/>
          <w:i w:val="false"/>
          <w:color w:val="000000"/>
          <w:sz w:val="20"/>
        </w:rPr>
        <w:t>
      </w:t>
      </w:r>
      <w:r>
        <w:rPr>
          <w:rFonts w:ascii="Consolas"/>
          <w:b w:val="false"/>
          <w:i w:val="false"/>
          <w:color w:val="ff0000"/>
          <w:sz w:val="20"/>
        </w:rPr>
        <w:t xml:space="preserve">Ескерту. 14-1-баппен толықтырылды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Заңымен, өзгерістер енгізілді - ҚР 2012.01.09 </w:t>
      </w:r>
      <w:r>
        <w:rPr>
          <w:rFonts w:ascii="Consolas"/>
          <w:b w:val="false"/>
          <w:i w:val="false"/>
          <w:color w:val="000000"/>
          <w:sz w:val="20"/>
        </w:rPr>
        <w:t>№ 535-IV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Заңдарымен.</w:t>
      </w:r>
    </w:p>
    <w:bookmarkEnd w:id="33"/>
    <w:bookmarkStart w:name="z18" w:id="34"/>
    <w:p>
      <w:pPr>
        <w:spacing w:after="0"/>
        <w:ind w:left="0"/>
        <w:jc w:val="left"/>
      </w:pPr>
      <w:r>
        <w:rPr>
          <w:rFonts w:ascii="Consolas"/>
          <w:b w:val="false"/>
          <w:i w:val="false"/>
          <w:color w:val="000000"/>
          <w:sz w:val="20"/>
        </w:rPr>
        <w:t>
      </w:t>
      </w:r>
      <w:r>
        <w:rPr>
          <w:rFonts w:ascii="Consolas"/>
          <w:b/>
          <w:i w:val="false"/>
          <w:color w:val="000000"/>
          <w:sz w:val="20"/>
        </w:rPr>
        <w:t xml:space="preserve">15-бап. Қазақстан Республикасының мемлекеттік сатып алу </w:t>
      </w:r>
      <w:r>
        <w:br/>
      </w:r>
      <w:r>
        <w:rPr>
          <w:rFonts w:ascii="Consolas"/>
          <w:b w:val="false"/>
          <w:i w:val="false"/>
          <w:color w:val="000000"/>
          <w:sz w:val="20"/>
        </w:rPr>
        <w:t>
               </w:t>
      </w:r>
      <w:r>
        <w:rPr>
          <w:rFonts w:ascii="Consolas"/>
          <w:b/>
          <w:i w:val="false"/>
          <w:color w:val="000000"/>
          <w:sz w:val="20"/>
        </w:rPr>
        <w:t xml:space="preserve">туралы заңнамасының сақталуына бақылау жасау </w:t>
      </w:r>
    </w:p>
    <w:bookmarkEnd w:id="34"/>
    <w:bookmarkStart w:name="z316" w:id="35"/>
    <w:p>
      <w:pPr>
        <w:spacing w:after="0"/>
        <w:ind w:left="0"/>
        <w:jc w:val="left"/>
      </w:pPr>
      <w:r>
        <w:rPr>
          <w:rFonts w:ascii="Consolas"/>
          <w:b w:val="false"/>
          <w:i w:val="false"/>
          <w:color w:val="000000"/>
          <w:sz w:val="20"/>
        </w:rPr>
        <w:t>
      1. Қазақстан Республикасының мемлекеттік сатып алу туралы заңнамасының сақталуына бақылау жасауды мына органдар:</w:t>
      </w:r>
      <w:r>
        <w:br/>
      </w:r>
      <w:r>
        <w:rPr>
          <w:rFonts w:ascii="Consolas"/>
          <w:b w:val="false"/>
          <w:i w:val="false"/>
          <w:color w:val="000000"/>
          <w:sz w:val="20"/>
        </w:rPr>
        <w:t>
</w:t>
      </w:r>
      <w:r>
        <w:rPr>
          <w:rFonts w:ascii="Consolas"/>
          <w:b w:val="false"/>
          <w:i w:val="false"/>
          <w:color w:val="000000"/>
          <w:sz w:val="20"/>
        </w:rPr>
        <w:t>
      1) Қазақстан Республикасының </w:t>
      </w:r>
      <w:r>
        <w:rPr>
          <w:rFonts w:ascii="Consolas"/>
          <w:b w:val="false"/>
          <w:i w:val="false"/>
          <w:color w:val="000000"/>
          <w:sz w:val="20"/>
        </w:rPr>
        <w:t>бюджет кодексінде</w:t>
      </w:r>
      <w:r>
        <w:rPr>
          <w:rFonts w:ascii="Consolas"/>
          <w:b w:val="false"/>
          <w:i w:val="false"/>
          <w:color w:val="000000"/>
          <w:sz w:val="20"/>
        </w:rPr>
        <w:t xml:space="preserve"> белгіленген өкілеттіктер шегінде мемлекеттік қаржы бақылау органдары;</w:t>
      </w:r>
      <w:r>
        <w:br/>
      </w:r>
      <w:r>
        <w:rPr>
          <w:rFonts w:ascii="Consolas"/>
          <w:b w:val="false"/>
          <w:i w:val="false"/>
          <w:color w:val="000000"/>
          <w:sz w:val="20"/>
        </w:rPr>
        <w:t>
</w:t>
      </w:r>
      <w:r>
        <w:rPr>
          <w:rFonts w:ascii="Consolas"/>
          <w:b w:val="false"/>
          <w:i w:val="false"/>
          <w:color w:val="000000"/>
          <w:sz w:val="20"/>
        </w:rPr>
        <w:t>
      2) уәкілетті орган бақылау объектілерін жоспарлы және жоспардан тыс тексерулерді орындау арқылы жүзеге асырады.</w:t>
      </w:r>
      <w:r>
        <w:br/>
      </w:r>
      <w:r>
        <w:rPr>
          <w:rFonts w:ascii="Consolas"/>
          <w:b w:val="false"/>
          <w:i w:val="false"/>
          <w:color w:val="000000"/>
          <w:sz w:val="20"/>
        </w:rPr>
        <w:t>
</w:t>
      </w:r>
      <w:r>
        <w:rPr>
          <w:rFonts w:ascii="Consolas"/>
          <w:b w:val="false"/>
          <w:i w:val="false"/>
          <w:color w:val="000000"/>
          <w:sz w:val="20"/>
        </w:rPr>
        <w:t>
      2. Мыналар:</w:t>
      </w:r>
      <w:r>
        <w:br/>
      </w:r>
      <w:r>
        <w:rPr>
          <w:rFonts w:ascii="Consolas"/>
          <w:b w:val="false"/>
          <w:i w:val="false"/>
          <w:color w:val="000000"/>
          <w:sz w:val="20"/>
        </w:rPr>
        <w:t>
</w:t>
      </w:r>
      <w:r>
        <w:rPr>
          <w:rFonts w:ascii="Consolas"/>
          <w:b w:val="false"/>
          <w:i w:val="false"/>
          <w:color w:val="000000"/>
          <w:sz w:val="20"/>
        </w:rPr>
        <w:t>
      1) тапсырыс беруші, мемлекеттік сатып алуды ұйымдастырушы, мемлекеттік сатып алуды </w:t>
      </w:r>
      <w:r>
        <w:rPr>
          <w:rFonts w:ascii="Consolas"/>
          <w:b w:val="false"/>
          <w:i w:val="false"/>
          <w:color w:val="000000"/>
          <w:sz w:val="20"/>
        </w:rPr>
        <w:t>бірыңғай ұйымдастырушы</w:t>
      </w:r>
      <w:r>
        <w:rPr>
          <w:rFonts w:ascii="Consolas"/>
          <w:b w:val="false"/>
          <w:i w:val="false"/>
          <w:color w:val="000000"/>
          <w:sz w:val="20"/>
        </w:rPr>
        <w:t>, конкурстық комиссия, аукциондық комиссия, сараптама комиссиясы, сарапшы;</w:t>
      </w:r>
      <w:r>
        <w:br/>
      </w:r>
      <w:r>
        <w:rPr>
          <w:rFonts w:ascii="Consolas"/>
          <w:b w:val="false"/>
          <w:i w:val="false"/>
          <w:color w:val="000000"/>
          <w:sz w:val="20"/>
        </w:rPr>
        <w:t>
</w:t>
      </w:r>
      <w:r>
        <w:rPr>
          <w:rFonts w:ascii="Consolas"/>
          <w:b w:val="false"/>
          <w:i w:val="false"/>
          <w:color w:val="000000"/>
          <w:sz w:val="20"/>
        </w:rPr>
        <w:t>
      2) әлеуетті өнім беруші, конкурсқа қатысушы, аукционға қатысушы, өнім беруші, сондай-ақ олар жұмыстарды орындау үшін қосалқы мердігерлер не қызметтер көрсету үшін бірлескен атқарушылар ретінде тартатын тұлғалар;</w:t>
      </w:r>
      <w:r>
        <w:br/>
      </w:r>
      <w:r>
        <w:rPr>
          <w:rFonts w:ascii="Consolas"/>
          <w:b w:val="false"/>
          <w:i w:val="false"/>
          <w:color w:val="000000"/>
          <w:sz w:val="20"/>
        </w:rPr>
        <w:t>
</w:t>
      </w:r>
      <w:r>
        <w:rPr>
          <w:rFonts w:ascii="Consolas"/>
          <w:b w:val="false"/>
          <w:i w:val="false"/>
          <w:color w:val="000000"/>
          <w:sz w:val="20"/>
        </w:rPr>
        <w:t>
      3) </w:t>
      </w:r>
      <w:r>
        <w:rPr>
          <w:rFonts w:ascii="Consolas"/>
          <w:b w:val="false"/>
          <w:i w:val="false"/>
          <w:color w:val="ff0000"/>
          <w:sz w:val="20"/>
        </w:rPr>
        <w:t xml:space="preserve">алып тасталды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w:t>
      </w:r>
      <w:r>
        <w:br/>
      </w:r>
      <w:r>
        <w:rPr>
          <w:rFonts w:ascii="Consolas"/>
          <w:b w:val="false"/>
          <w:i w:val="false"/>
          <w:color w:val="000000"/>
          <w:sz w:val="20"/>
        </w:rPr>
        <w:t>
</w:t>
      </w:r>
      <w:r>
        <w:rPr>
          <w:rFonts w:ascii="Consolas"/>
          <w:b w:val="false"/>
          <w:i w:val="false"/>
          <w:color w:val="000000"/>
          <w:sz w:val="20"/>
        </w:rPr>
        <w:t>
      4) мемлекеттік сатып алуға тауар биржалары арқылы қатысатын тұлғалар;</w:t>
      </w:r>
      <w:r>
        <w:br/>
      </w:r>
      <w:r>
        <w:rPr>
          <w:rFonts w:ascii="Consolas"/>
          <w:b w:val="false"/>
          <w:i w:val="false"/>
          <w:color w:val="000000"/>
          <w:sz w:val="20"/>
        </w:rPr>
        <w:t>
</w:t>
      </w:r>
      <w:r>
        <w:rPr>
          <w:rFonts w:ascii="Consolas"/>
          <w:b w:val="false"/>
          <w:i w:val="false"/>
          <w:color w:val="000000"/>
          <w:sz w:val="20"/>
        </w:rPr>
        <w:t>
      5) электрондық мемлекеттік сатып алу саласындағы бірыңғай оператор бақылау объектілері болып табылады.</w:t>
      </w:r>
      <w:r>
        <w:br/>
      </w:r>
      <w:r>
        <w:rPr>
          <w:rFonts w:ascii="Consolas"/>
          <w:b w:val="false"/>
          <w:i w:val="false"/>
          <w:color w:val="000000"/>
          <w:sz w:val="20"/>
        </w:rPr>
        <w:t>
</w:t>
      </w:r>
      <w:r>
        <w:rPr>
          <w:rFonts w:ascii="Consolas"/>
          <w:b w:val="false"/>
          <w:i w:val="false"/>
          <w:color w:val="000000"/>
          <w:sz w:val="20"/>
        </w:rPr>
        <w:t>
      3. Мемлекеттік қаржы бақылау органдары жүзеге асыратын Қазақстан Республикасының мемлекеттік сатып алу туралы заңнамасының сақталуына бақылау жасау объектілеріне осы баптың 2-тармағында көрсетілген тұлғалар жатады, олар бір мезгілде мемлекеттік қаржы бақылау объектілері болып табылады.</w:t>
      </w:r>
      <w:r>
        <w:br/>
      </w:r>
      <w:r>
        <w:rPr>
          <w:rFonts w:ascii="Consolas"/>
          <w:b w:val="false"/>
          <w:i w:val="false"/>
          <w:color w:val="000000"/>
          <w:sz w:val="20"/>
        </w:rPr>
        <w:t>
</w:t>
      </w:r>
      <w:r>
        <w:rPr>
          <w:rFonts w:ascii="Consolas"/>
          <w:b w:val="false"/>
          <w:i w:val="false"/>
          <w:color w:val="000000"/>
          <w:sz w:val="20"/>
        </w:rPr>
        <w:t>
      4. Бақылау объектілеріне қатысты жоспарлы тексерулер күнтізбелік жыл ішінде бір реттен артық жүзеге асырылмайды.</w:t>
      </w:r>
      <w:r>
        <w:br/>
      </w:r>
      <w:r>
        <w:rPr>
          <w:rFonts w:ascii="Consolas"/>
          <w:b w:val="false"/>
          <w:i w:val="false"/>
          <w:color w:val="000000"/>
          <w:sz w:val="20"/>
        </w:rPr>
        <w:t>
</w:t>
      </w:r>
      <w:r>
        <w:rPr>
          <w:rFonts w:ascii="Consolas"/>
          <w:b w:val="false"/>
          <w:i w:val="false"/>
          <w:color w:val="000000"/>
          <w:sz w:val="20"/>
        </w:rPr>
        <w:t>
      5. Уәкілетті орган жоспардан тыс тексерулерді мынадай жағдайлардың бірі туындаған кезде:</w:t>
      </w:r>
      <w:r>
        <w:br/>
      </w:r>
      <w:r>
        <w:rPr>
          <w:rFonts w:ascii="Consolas"/>
          <w:b w:val="false"/>
          <w:i w:val="false"/>
          <w:color w:val="000000"/>
          <w:sz w:val="20"/>
        </w:rPr>
        <w:t>
</w:t>
      </w:r>
      <w:r>
        <w:rPr>
          <w:rFonts w:ascii="Consolas"/>
          <w:b w:val="false"/>
          <w:i w:val="false"/>
          <w:color w:val="000000"/>
          <w:sz w:val="20"/>
        </w:rPr>
        <w:t>
      1) тапсырыс берушінің, мемлекеттік сатып алуды ұйымдастырушының, мемлекеттік сатып алуды бірыңғай ұйымдастырушының не конкурстық комиссияның, аукциондық комиссияның, сараптама комиссиясының, сарапшының, мемлекеттік сатып алу саласындағы бірыңғай оператордың әрекеттеріне (әрекетсіздігіне), шешімдеріне шағымданумен әлеуетті өнім беруші, конкурсқа не аукционға қатысушы, өнім беруші не олардың уәкілетті өкілі жазбаша өтініш бергенде жүзеге асырады. Мұндай шағымды қарау осы Заңның </w:t>
      </w:r>
      <w:r>
        <w:rPr>
          <w:rFonts w:ascii="Consolas"/>
          <w:b w:val="false"/>
          <w:i w:val="false"/>
          <w:color w:val="000000"/>
          <w:sz w:val="20"/>
        </w:rPr>
        <w:t>45-бабында</w:t>
      </w:r>
      <w:r>
        <w:rPr>
          <w:rFonts w:ascii="Consolas"/>
          <w:b w:val="false"/>
          <w:i w:val="false"/>
          <w:color w:val="000000"/>
          <w:sz w:val="20"/>
        </w:rPr>
        <w:t xml:space="preserve"> көзделген шарттар сақталған кезде жүзеге асырылады;</w:t>
      </w:r>
      <w:r>
        <w:br/>
      </w:r>
      <w:r>
        <w:rPr>
          <w:rFonts w:ascii="Consolas"/>
          <w:b w:val="false"/>
          <w:i w:val="false"/>
          <w:color w:val="000000"/>
          <w:sz w:val="20"/>
        </w:rPr>
        <w:t>
</w:t>
      </w:r>
      <w:r>
        <w:rPr>
          <w:rFonts w:ascii="Consolas"/>
          <w:b w:val="false"/>
          <w:i w:val="false"/>
          <w:color w:val="000000"/>
          <w:sz w:val="20"/>
        </w:rPr>
        <w:t>
      2) бақылау объектілерінің әкімшілік құқық бұзушылық белгілері бар іс-әрекет (әрекетсіздік) жасағаны туралы ақпарат келіп түскенде;</w:t>
      </w:r>
      <w:r>
        <w:br/>
      </w:r>
      <w:r>
        <w:rPr>
          <w:rFonts w:ascii="Consolas"/>
          <w:b w:val="false"/>
          <w:i w:val="false"/>
          <w:color w:val="000000"/>
          <w:sz w:val="20"/>
        </w:rPr>
        <w:t>
</w:t>
      </w:r>
      <w:r>
        <w:rPr>
          <w:rFonts w:ascii="Consolas"/>
          <w:b w:val="false"/>
          <w:i w:val="false"/>
          <w:color w:val="000000"/>
          <w:sz w:val="20"/>
        </w:rPr>
        <w:t>
      3) құқық қорғау органдарының қаулылары келіп түскен кезде;</w:t>
      </w:r>
      <w:r>
        <w:br/>
      </w:r>
      <w:r>
        <w:rPr>
          <w:rFonts w:ascii="Consolas"/>
          <w:b w:val="false"/>
          <w:i w:val="false"/>
          <w:color w:val="000000"/>
          <w:sz w:val="20"/>
        </w:rPr>
        <w:t>
</w:t>
      </w:r>
      <w:r>
        <w:rPr>
          <w:rFonts w:ascii="Consolas"/>
          <w:b w:val="false"/>
          <w:i w:val="false"/>
          <w:color w:val="000000"/>
          <w:sz w:val="20"/>
        </w:rPr>
        <w:t>
      4) мемлекеттік сатып алуды жинау, қорыту және талдау нәтижелері бойынша жүзеге асырылады.</w:t>
      </w:r>
      <w:r>
        <w:br/>
      </w:r>
      <w:r>
        <w:rPr>
          <w:rFonts w:ascii="Consolas"/>
          <w:b w:val="false"/>
          <w:i w:val="false"/>
          <w:color w:val="000000"/>
          <w:sz w:val="20"/>
        </w:rPr>
        <w:t>
</w:t>
      </w:r>
      <w:r>
        <w:rPr>
          <w:rFonts w:ascii="Consolas"/>
          <w:b w:val="false"/>
          <w:i w:val="false"/>
          <w:color w:val="000000"/>
          <w:sz w:val="20"/>
        </w:rPr>
        <w:t xml:space="preserve">
      5) </w:t>
      </w:r>
      <w:r>
        <w:rPr>
          <w:rFonts w:ascii="Consolas"/>
          <w:b w:val="false"/>
          <w:i w:val="false"/>
          <w:color w:val="ff0000"/>
          <w:sz w:val="20"/>
        </w:rPr>
        <w:t xml:space="preserve">алынып тасталды - ҚР 2008.11.20 </w:t>
      </w:r>
      <w:r>
        <w:rPr>
          <w:rFonts w:ascii="Consolas"/>
          <w:b w:val="false"/>
          <w:i w:val="false"/>
          <w:color w:val="000000"/>
          <w:sz w:val="20"/>
        </w:rPr>
        <w:t>№ 87-IV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қараңыз) Заңымен.</w:t>
      </w:r>
      <w:r>
        <w:br/>
      </w:r>
      <w:r>
        <w:rPr>
          <w:rFonts w:ascii="Consolas"/>
          <w:b w:val="false"/>
          <w:i w:val="false"/>
          <w:color w:val="000000"/>
          <w:sz w:val="20"/>
        </w:rPr>
        <w:t>
</w:t>
      </w:r>
      <w:r>
        <w:rPr>
          <w:rFonts w:ascii="Consolas"/>
          <w:b w:val="false"/>
          <w:i w:val="false"/>
          <w:color w:val="000000"/>
          <w:sz w:val="20"/>
        </w:rPr>
        <w:t>
      6. </w:t>
      </w:r>
      <w:r>
        <w:rPr>
          <w:rFonts w:ascii="Consolas"/>
          <w:b w:val="false"/>
          <w:i w:val="false"/>
          <w:color w:val="000000"/>
          <w:sz w:val="20"/>
        </w:rPr>
        <w:t>Уәкілетті орган</w:t>
      </w:r>
      <w:r>
        <w:rPr>
          <w:rFonts w:ascii="Consolas"/>
          <w:b w:val="false"/>
          <w:i w:val="false"/>
          <w:color w:val="000000"/>
          <w:sz w:val="20"/>
        </w:rPr>
        <w:t xml:space="preserve"> бақылау іс-шараларын жүргізу нәтижесінде бақылау объектісінің Қазақстан Республикасының мемлекеттік сатып алу туралы заңнамасын бұзғанын анықтаған жағдайда мынадай шаралар қолданады:</w:t>
      </w:r>
      <w:r>
        <w:br/>
      </w:r>
      <w:r>
        <w:rPr>
          <w:rFonts w:ascii="Consolas"/>
          <w:b w:val="false"/>
          <w:i w:val="false"/>
          <w:color w:val="000000"/>
          <w:sz w:val="20"/>
        </w:rPr>
        <w:t>
</w:t>
      </w:r>
      <w:r>
        <w:rPr>
          <w:rFonts w:ascii="Consolas"/>
          <w:b w:val="false"/>
          <w:i w:val="false"/>
          <w:color w:val="000000"/>
          <w:sz w:val="20"/>
        </w:rPr>
        <w:t>
      1) бақылау объектісіне орындауға міндетті ұсыну жібереді;</w:t>
      </w:r>
      <w:r>
        <w:br/>
      </w:r>
      <w:r>
        <w:rPr>
          <w:rFonts w:ascii="Consolas"/>
          <w:b w:val="false"/>
          <w:i w:val="false"/>
          <w:color w:val="000000"/>
          <w:sz w:val="20"/>
        </w:rPr>
        <w:t>
</w:t>
      </w:r>
      <w:r>
        <w:rPr>
          <w:rFonts w:ascii="Consolas"/>
          <w:b w:val="false"/>
          <w:i w:val="false"/>
          <w:color w:val="000000"/>
          <w:sz w:val="20"/>
        </w:rPr>
        <w:t xml:space="preserve">
      2) </w:t>
      </w:r>
      <w:r>
        <w:rPr>
          <w:rFonts w:ascii="Consolas"/>
          <w:b w:val="false"/>
          <w:i w:val="false"/>
          <w:color w:val="ff0000"/>
          <w:sz w:val="20"/>
        </w:rPr>
        <w:t xml:space="preserve">алынып тасталды - ҚР 2008.11.20 </w:t>
      </w:r>
      <w:r>
        <w:rPr>
          <w:rFonts w:ascii="Consolas"/>
          <w:b w:val="false"/>
          <w:i w:val="false"/>
          <w:color w:val="000000"/>
          <w:sz w:val="20"/>
        </w:rPr>
        <w:t>№ 87-IV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қараңыз) Заңымен;</w:t>
      </w:r>
      <w:r>
        <w:br/>
      </w:r>
      <w:r>
        <w:rPr>
          <w:rFonts w:ascii="Consolas"/>
          <w:b w:val="false"/>
          <w:i w:val="false"/>
          <w:color w:val="000000"/>
          <w:sz w:val="20"/>
        </w:rPr>
        <w:t>
</w:t>
      </w:r>
      <w:r>
        <w:rPr>
          <w:rFonts w:ascii="Consolas"/>
          <w:b w:val="false"/>
          <w:i w:val="false"/>
          <w:color w:val="000000"/>
          <w:sz w:val="20"/>
        </w:rPr>
        <w:t>
      3) міндеттемелері толық көлемде және тиісінше орындалған мемлекеттік сатып алу туралы шарттарды қоспағанда, Қазақстан Республикасының мемлекеттік сатып алу туралы заңнамасын бұза отырып жасасылған, күшіне енген мемлекеттік сатып алу туралы шарттарды жарамсыз деп тану туралы қуыныммен сотқа жүгінеді.</w:t>
      </w:r>
      <w:r>
        <w:br/>
      </w:r>
      <w:r>
        <w:rPr>
          <w:rFonts w:ascii="Consolas"/>
          <w:b w:val="false"/>
          <w:i w:val="false"/>
          <w:color w:val="000000"/>
          <w:sz w:val="20"/>
        </w:rPr>
        <w:t>
</w:t>
      </w:r>
      <w:r>
        <w:rPr>
          <w:rFonts w:ascii="Consolas"/>
          <w:b w:val="false"/>
          <w:i w:val="false"/>
          <w:color w:val="000000"/>
          <w:sz w:val="20"/>
        </w:rPr>
        <w:t>
      7. Мемлекеттік қаржы бақылау органдары бақылау іс-шараларын жүргізу нәтижесінде тиісті бақылау объектілерінің Қазақстан Республикасының мемлекеттік сатып алу туралы заңнамасын бұзғанын анықтаған жағдайда мынадай шаралар қолданады:</w:t>
      </w:r>
      <w:r>
        <w:br/>
      </w:r>
      <w:r>
        <w:rPr>
          <w:rFonts w:ascii="Consolas"/>
          <w:b w:val="false"/>
          <w:i w:val="false"/>
          <w:color w:val="000000"/>
          <w:sz w:val="20"/>
        </w:rPr>
        <w:t>
</w:t>
      </w:r>
      <w:r>
        <w:rPr>
          <w:rFonts w:ascii="Consolas"/>
          <w:b w:val="false"/>
          <w:i w:val="false"/>
          <w:color w:val="000000"/>
          <w:sz w:val="20"/>
        </w:rPr>
        <w:t>
      1) бақылау объектілеріне орындауға міндетті қаулылар, ұсынулар жібереді;</w:t>
      </w:r>
      <w:r>
        <w:br/>
      </w:r>
      <w:r>
        <w:rPr>
          <w:rFonts w:ascii="Consolas"/>
          <w:b w:val="false"/>
          <w:i w:val="false"/>
          <w:color w:val="000000"/>
          <w:sz w:val="20"/>
        </w:rPr>
        <w:t>
</w:t>
      </w:r>
      <w:r>
        <w:rPr>
          <w:rFonts w:ascii="Consolas"/>
          <w:b w:val="false"/>
          <w:i w:val="false"/>
          <w:color w:val="000000"/>
          <w:sz w:val="20"/>
        </w:rPr>
        <w:t xml:space="preserve">
      2) </w:t>
      </w:r>
      <w:r>
        <w:rPr>
          <w:rFonts w:ascii="Consolas"/>
          <w:b w:val="false"/>
          <w:i w:val="false"/>
          <w:color w:val="ff0000"/>
          <w:sz w:val="20"/>
        </w:rPr>
        <w:t xml:space="preserve">алынып тасталды - ҚР 2008.11.20 </w:t>
      </w:r>
      <w:r>
        <w:rPr>
          <w:rFonts w:ascii="Consolas"/>
          <w:b w:val="false"/>
          <w:i w:val="false"/>
          <w:color w:val="000000"/>
          <w:sz w:val="20"/>
        </w:rPr>
        <w:t>№ 87-IV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қараңыз) Заңымен.</w:t>
      </w:r>
      <w:r>
        <w:br/>
      </w:r>
      <w:r>
        <w:rPr>
          <w:rFonts w:ascii="Consolas"/>
          <w:b w:val="false"/>
          <w:i w:val="false"/>
          <w:color w:val="000000"/>
          <w:sz w:val="20"/>
        </w:rPr>
        <w:t>
</w:t>
      </w:r>
      <w:r>
        <w:rPr>
          <w:rFonts w:ascii="Consolas"/>
          <w:b w:val="false"/>
          <w:i w:val="false"/>
          <w:color w:val="000000"/>
          <w:sz w:val="20"/>
        </w:rPr>
        <w:t>
      8. Бақылау іс-шараларын жүргізу нәтижесінде бақылау объектісінің қылмыстық құқық бұзушылық құрамы белгілері бар іс-әрекетті (әрекетсіздікті) жасасу фактісі анықталған жағдайда, мемлекеттік қаржы бақылау органдары осындай факті анықталған күннен бастап бес жұмыс күні ішінде аталған іс-әрекеттің (әрекетсіздіктің) жасалғаны туралы ақпаратты және осындай фактіні растайтын құжаттарды құқық қорғау органдарына беруге міндетті.</w:t>
      </w:r>
      <w:r>
        <w:br/>
      </w:r>
      <w:r>
        <w:rPr>
          <w:rFonts w:ascii="Consolas"/>
          <w:b w:val="false"/>
          <w:i w:val="false"/>
          <w:color w:val="000000"/>
          <w:sz w:val="20"/>
        </w:rPr>
        <w:t>
</w:t>
      </w:r>
      <w:r>
        <w:rPr>
          <w:rFonts w:ascii="Consolas"/>
          <w:b w:val="false"/>
          <w:i w:val="false"/>
          <w:color w:val="000000"/>
          <w:sz w:val="20"/>
        </w:rPr>
        <w:t>
      9. Мемлекеттік қаржы органдарының іс-әрекетіне (әрекетсіздігіне), сондай-ақ шешіміне Қазақстан Республикасының </w:t>
      </w:r>
      <w:r>
        <w:rPr>
          <w:rFonts w:ascii="Consolas"/>
          <w:b w:val="false"/>
          <w:i w:val="false"/>
          <w:color w:val="000000"/>
          <w:sz w:val="20"/>
        </w:rPr>
        <w:t>заңнамасында</w:t>
      </w:r>
      <w:r>
        <w:rPr>
          <w:rFonts w:ascii="Consolas"/>
          <w:b w:val="false"/>
          <w:i w:val="false"/>
          <w:color w:val="ff0000"/>
          <w:sz w:val="20"/>
        </w:rPr>
        <w:t> </w:t>
      </w:r>
      <w:r>
        <w:rPr>
          <w:rFonts w:ascii="Consolas"/>
          <w:b w:val="false"/>
          <w:i w:val="false"/>
          <w:color w:val="000000"/>
          <w:sz w:val="20"/>
        </w:rPr>
        <w:t xml:space="preserve">белгіленген тәртіппен шағымдануға болады. </w:t>
      </w:r>
      <w:r>
        <w:br/>
      </w:r>
      <w:r>
        <w:rPr>
          <w:rFonts w:ascii="Consolas"/>
          <w:b w:val="false"/>
          <w:i w:val="false"/>
          <w:color w:val="000000"/>
          <w:sz w:val="20"/>
        </w:rPr>
        <w:t>
      </w:t>
      </w:r>
      <w:r>
        <w:rPr>
          <w:rFonts w:ascii="Consolas"/>
          <w:b w:val="false"/>
          <w:i w:val="false"/>
          <w:color w:val="ff0000"/>
          <w:sz w:val="20"/>
        </w:rPr>
        <w:t xml:space="preserve">Ескерту. 15-бапқа өзгерістер енгізілді - ҚР 2008.11.20 </w:t>
      </w:r>
      <w:r>
        <w:rPr>
          <w:rFonts w:ascii="Consolas"/>
          <w:b w:val="false"/>
          <w:i w:val="false"/>
          <w:color w:val="000000"/>
          <w:sz w:val="20"/>
        </w:rPr>
        <w:t>№ 87-IV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03.07.2014 </w:t>
      </w:r>
      <w:r>
        <w:rPr>
          <w:rFonts w:ascii="Consolas"/>
          <w:b w:val="false"/>
          <w:i w:val="false"/>
          <w:color w:val="000000"/>
          <w:sz w:val="20"/>
        </w:rPr>
        <w:t>№ 227-V</w:t>
      </w:r>
      <w:r>
        <w:rPr>
          <w:rFonts w:ascii="Consolas"/>
          <w:b w:val="false"/>
          <w:i w:val="false"/>
          <w:color w:val="ff0000"/>
          <w:sz w:val="20"/>
        </w:rPr>
        <w:t xml:space="preserve"> (01.01.2015 бастап қолданысқа енгізіледі) Заңдарымен.</w:t>
      </w:r>
    </w:p>
    <w:bookmarkEnd w:id="35"/>
    <w:bookmarkStart w:name="z19" w:id="36"/>
    <w:p>
      <w:pPr>
        <w:spacing w:after="0"/>
        <w:ind w:left="0"/>
        <w:jc w:val="left"/>
      </w:pPr>
      <w:r>
        <w:rPr>
          <w:rFonts w:ascii="Consolas"/>
          <w:b/>
          <w:i w:val="false"/>
          <w:color w:val="000000"/>
        </w:rPr>
        <w:t xml:space="preserve"> 
3-тарау. КОНКУРС ТӘСІЛІМЕН МЕМЛЕКЕТТІК САТЫП АЛУ </w:t>
      </w:r>
    </w:p>
    <w:bookmarkEnd w:id="36"/>
    <w:bookmarkStart w:name="z20" w:id="37"/>
    <w:p>
      <w:pPr>
        <w:spacing w:after="0"/>
        <w:ind w:left="0"/>
        <w:jc w:val="left"/>
      </w:pPr>
      <w:r>
        <w:rPr>
          <w:rFonts w:ascii="Consolas"/>
          <w:b w:val="false"/>
          <w:i w:val="false"/>
          <w:color w:val="000000"/>
          <w:sz w:val="20"/>
        </w:rPr>
        <w:t>
      </w:t>
      </w:r>
      <w:r>
        <w:rPr>
          <w:rFonts w:ascii="Consolas"/>
          <w:b/>
          <w:i w:val="false"/>
          <w:color w:val="000000"/>
          <w:sz w:val="20"/>
        </w:rPr>
        <w:t xml:space="preserve">16-бап. Конкурс тәсілімен мемлекеттік сатып алуды </w:t>
      </w:r>
      <w:r>
        <w:br/>
      </w:r>
      <w:r>
        <w:rPr>
          <w:rFonts w:ascii="Consolas"/>
          <w:b w:val="false"/>
          <w:i w:val="false"/>
          <w:color w:val="000000"/>
          <w:sz w:val="20"/>
        </w:rPr>
        <w:t>
               </w:t>
      </w:r>
      <w:r>
        <w:rPr>
          <w:rFonts w:ascii="Consolas"/>
          <w:b/>
          <w:i w:val="false"/>
          <w:color w:val="000000"/>
          <w:sz w:val="20"/>
        </w:rPr>
        <w:t xml:space="preserve">жүзеге асыру </w:t>
      </w:r>
    </w:p>
    <w:bookmarkEnd w:id="37"/>
    <w:bookmarkStart w:name="z341" w:id="38"/>
    <w:p>
      <w:pPr>
        <w:spacing w:after="0"/>
        <w:ind w:left="0"/>
        <w:jc w:val="left"/>
      </w:pPr>
      <w:r>
        <w:rPr>
          <w:rFonts w:ascii="Consolas"/>
          <w:b w:val="false"/>
          <w:i w:val="false"/>
          <w:color w:val="000000"/>
          <w:sz w:val="20"/>
        </w:rPr>
        <w:t xml:space="preserve">
      1. </w:t>
      </w:r>
      <w:r>
        <w:rPr>
          <w:rFonts w:ascii="Consolas"/>
          <w:b w:val="false"/>
          <w:i w:val="false"/>
          <w:color w:val="ff0000"/>
          <w:sz w:val="20"/>
        </w:rPr>
        <w:t xml:space="preserve">Алынып тасталды - ҚР 2008.11.20 </w:t>
      </w:r>
      <w:r>
        <w:rPr>
          <w:rFonts w:ascii="Consolas"/>
          <w:b w:val="false"/>
          <w:i w:val="false"/>
          <w:color w:val="000000"/>
          <w:sz w:val="20"/>
        </w:rPr>
        <w:t>№ 87-IV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қараңыз) Заңымен.</w:t>
      </w:r>
      <w:r>
        <w:br/>
      </w:r>
      <w:r>
        <w:rPr>
          <w:rFonts w:ascii="Consolas"/>
          <w:b w:val="false"/>
          <w:i w:val="false"/>
          <w:color w:val="000000"/>
          <w:sz w:val="20"/>
        </w:rPr>
        <w:t>
</w:t>
      </w:r>
      <w:r>
        <w:rPr>
          <w:rFonts w:ascii="Consolas"/>
          <w:b w:val="false"/>
          <w:i w:val="false"/>
          <w:color w:val="000000"/>
          <w:sz w:val="20"/>
        </w:rPr>
        <w:t xml:space="preserve">
      2. </w:t>
      </w:r>
      <w:r>
        <w:rPr>
          <w:rFonts w:ascii="Consolas"/>
          <w:b w:val="false"/>
          <w:i w:val="false"/>
          <w:color w:val="ff0000"/>
          <w:sz w:val="20"/>
        </w:rPr>
        <w:t xml:space="preserve">Алынып тасталды - ҚР 2008.11.20 </w:t>
      </w:r>
      <w:r>
        <w:rPr>
          <w:rFonts w:ascii="Consolas"/>
          <w:b w:val="false"/>
          <w:i w:val="false"/>
          <w:color w:val="000000"/>
          <w:sz w:val="20"/>
        </w:rPr>
        <w:t>№ 87-IV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қараңыз) Заңымен.</w:t>
      </w:r>
      <w:r>
        <w:br/>
      </w:r>
      <w:r>
        <w:rPr>
          <w:rFonts w:ascii="Consolas"/>
          <w:b w:val="false"/>
          <w:i w:val="false"/>
          <w:color w:val="000000"/>
          <w:sz w:val="20"/>
        </w:rPr>
        <w:t>
</w:t>
      </w:r>
      <w:r>
        <w:rPr>
          <w:rFonts w:ascii="Consolas"/>
          <w:b w:val="false"/>
          <w:i w:val="false"/>
          <w:color w:val="000000"/>
          <w:sz w:val="20"/>
        </w:rPr>
        <w:t xml:space="preserve">
      3. Біртекті болып табылмайтын тауарларды, жұмыстарды, көрсетілетін қызметтерді конкурс тәсілімен мемлекеттік сатып алуды жүзеге асыру кезінде мемлекеттік сатып алуды ұйымдастырушы мұндай тауарларды конкурстық құжаттамада лоттарға міндетті түрде бөле отырып, аталған тәсілмен бірыңғай мемлекеттік сатып алуды ұйымдастыруға және өткізуге құқылы. </w:t>
      </w:r>
      <w:r>
        <w:br/>
      </w:r>
      <w:r>
        <w:rPr>
          <w:rFonts w:ascii="Consolas"/>
          <w:b w:val="false"/>
          <w:i w:val="false"/>
          <w:color w:val="000000"/>
          <w:sz w:val="20"/>
        </w:rPr>
        <w:t xml:space="preserve">
      Біртекті тауарларды, жұмыстарды, көрсетілетін қызметтерді конкурс тәсілімен мемлекеттік сатып алуды жүзеге асырған кезде, мемлекеттік сатып алуды ұйымдастырушы конкурстық құжаттамада біртекті тауарларды, жұмыстарды, көрсетілетін қызметтерді беру (орындау, көрсету) орны бойынша лоттарға бөлуге міндетті. </w:t>
      </w:r>
      <w:r>
        <w:br/>
      </w:r>
      <w:r>
        <w:rPr>
          <w:rFonts w:ascii="Consolas"/>
          <w:b w:val="false"/>
          <w:i w:val="false"/>
          <w:color w:val="000000"/>
          <w:sz w:val="20"/>
        </w:rPr>
        <w:t>
      Біртекті тауарлардың, жұмыстардың, көрсетілетін қызметтердің бірнеше түрлерін конкурс тәсілімен мемлекеттік сатып алуды жүзеге асырған кезде, мемлекеттік сатып алуды ұйымдастырушы конкурстық құжаттамада тауарларды, жұмыстарды, көрсетілетін қызметтерді олардың біртекті түрлері және (немесе) беру (орындау, көрсету) орны бойынша лоттарға бөлуге міндетті.</w:t>
      </w:r>
      <w:r>
        <w:br/>
      </w:r>
      <w:r>
        <w:rPr>
          <w:rFonts w:ascii="Consolas"/>
          <w:b w:val="false"/>
          <w:i w:val="false"/>
          <w:color w:val="000000"/>
          <w:sz w:val="20"/>
        </w:rPr>
        <w:t>
      Осы тармақта көзделген жағдайларда, конкурсқа қатысуға өтінімдерді қарау, конкурсқа қатысушылардың конкурстық баға ұсыныстарын бағалау және салыстыру, сондай-ақ конкурс жеңімпазын айқындау конкурстық құжаттамада көзделген әрбір лот бойынша жүзеге асырылады.</w:t>
      </w:r>
      <w:r>
        <w:br/>
      </w:r>
      <w:r>
        <w:rPr>
          <w:rFonts w:ascii="Consolas"/>
          <w:b w:val="false"/>
          <w:i w:val="false"/>
          <w:color w:val="000000"/>
          <w:sz w:val="20"/>
        </w:rPr>
        <w:t>
</w:t>
      </w:r>
      <w:r>
        <w:rPr>
          <w:rFonts w:ascii="Consolas"/>
          <w:b w:val="false"/>
          <w:i w:val="false"/>
          <w:color w:val="000000"/>
          <w:sz w:val="20"/>
        </w:rPr>
        <w:t>
      4. Конкурсқа қатысуға өтінімдерді қарау қорытындылары бойынша біліктілік талаптарына және конкурстық құжаттаманың талаптарына сай келеді деп айқындалған және конкурстық комиссия конкурсқа қатысушылар деп таныған әлеуетті өнім берушілер конкурсқа қатысады.</w:t>
      </w:r>
      <w:r>
        <w:br/>
      </w:r>
      <w:r>
        <w:rPr>
          <w:rFonts w:ascii="Consolas"/>
          <w:b w:val="false"/>
          <w:i w:val="false"/>
          <w:color w:val="000000"/>
          <w:sz w:val="20"/>
        </w:rPr>
        <w:t>
</w:t>
      </w:r>
      <w:r>
        <w:rPr>
          <w:rFonts w:ascii="Consolas"/>
          <w:b w:val="false"/>
          <w:i w:val="false"/>
          <w:color w:val="000000"/>
          <w:sz w:val="20"/>
        </w:rPr>
        <w:t>
      Конкурс тәсілімен мемлекеттік сатып алу мынадай жағдайлардың бірі туындаған кезде өтпеді деп есептеледі:</w:t>
      </w:r>
      <w:r>
        <w:br/>
      </w:r>
      <w:r>
        <w:rPr>
          <w:rFonts w:ascii="Consolas"/>
          <w:b w:val="false"/>
          <w:i w:val="false"/>
          <w:color w:val="000000"/>
          <w:sz w:val="20"/>
        </w:rPr>
        <w:t>
</w:t>
      </w:r>
      <w:r>
        <w:rPr>
          <w:rFonts w:ascii="Consolas"/>
          <w:b w:val="false"/>
          <w:i w:val="false"/>
          <w:color w:val="000000"/>
          <w:sz w:val="20"/>
        </w:rPr>
        <w:t>
      1) конкурсқа қатысуға ұсынылған өтінімдердің болмауы;</w:t>
      </w:r>
      <w:r>
        <w:br/>
      </w:r>
      <w:r>
        <w:rPr>
          <w:rFonts w:ascii="Consolas"/>
          <w:b w:val="false"/>
          <w:i w:val="false"/>
          <w:color w:val="000000"/>
          <w:sz w:val="20"/>
        </w:rPr>
        <w:t>
</w:t>
      </w:r>
      <w:r>
        <w:rPr>
          <w:rFonts w:ascii="Consolas"/>
          <w:b w:val="false"/>
          <w:i w:val="false"/>
          <w:color w:val="000000"/>
          <w:sz w:val="20"/>
        </w:rPr>
        <w:t>
      2) конкурсқа қатысуға екеуден аз өтінімнің ұсынылуы;</w:t>
      </w:r>
      <w:r>
        <w:br/>
      </w:r>
      <w:r>
        <w:rPr>
          <w:rFonts w:ascii="Consolas"/>
          <w:b w:val="false"/>
          <w:i w:val="false"/>
          <w:color w:val="000000"/>
          <w:sz w:val="20"/>
        </w:rPr>
        <w:t>
</w:t>
      </w:r>
      <w:r>
        <w:rPr>
          <w:rFonts w:ascii="Consolas"/>
          <w:b w:val="false"/>
          <w:i w:val="false"/>
          <w:color w:val="000000"/>
          <w:sz w:val="20"/>
        </w:rPr>
        <w:t>
      3) конкурсқа қатысуға бір де бір әлеуетті өнім берушіге рұқсат берілмеуі;</w:t>
      </w:r>
      <w:r>
        <w:br/>
      </w:r>
      <w:r>
        <w:rPr>
          <w:rFonts w:ascii="Consolas"/>
          <w:b w:val="false"/>
          <w:i w:val="false"/>
          <w:color w:val="000000"/>
          <w:sz w:val="20"/>
        </w:rPr>
        <w:t>
</w:t>
      </w:r>
      <w:r>
        <w:rPr>
          <w:rFonts w:ascii="Consolas"/>
          <w:b w:val="false"/>
          <w:i w:val="false"/>
          <w:color w:val="000000"/>
          <w:sz w:val="20"/>
        </w:rPr>
        <w:t>
      4) конкурсқа қатысуға бір әлеуетті өнім берушіге рұқсат берілуі;</w:t>
      </w:r>
      <w:r>
        <w:br/>
      </w:r>
      <w:r>
        <w:rPr>
          <w:rFonts w:ascii="Consolas"/>
          <w:b w:val="false"/>
          <w:i w:val="false"/>
          <w:color w:val="000000"/>
          <w:sz w:val="20"/>
        </w:rPr>
        <w:t>
</w:t>
      </w:r>
      <w:r>
        <w:rPr>
          <w:rFonts w:ascii="Consolas"/>
          <w:b w:val="false"/>
          <w:i w:val="false"/>
          <w:color w:val="000000"/>
          <w:sz w:val="20"/>
        </w:rPr>
        <w:t>
      5) конкурсқа қатысушылар ұсынған конкурстық баға ұсыныстарының болмауы;</w:t>
      </w:r>
      <w:r>
        <w:br/>
      </w:r>
      <w:r>
        <w:rPr>
          <w:rFonts w:ascii="Consolas"/>
          <w:b w:val="false"/>
          <w:i w:val="false"/>
          <w:color w:val="000000"/>
          <w:sz w:val="20"/>
        </w:rPr>
        <w:t>
</w:t>
      </w:r>
      <w:r>
        <w:rPr>
          <w:rFonts w:ascii="Consolas"/>
          <w:b w:val="false"/>
          <w:i w:val="false"/>
          <w:color w:val="000000"/>
          <w:sz w:val="20"/>
        </w:rPr>
        <w:t>
      6) конкурсқа қатысушылардың екеуден аз конкурстық баға ұсынысын ұсынуы;</w:t>
      </w:r>
      <w:r>
        <w:br/>
      </w:r>
      <w:r>
        <w:rPr>
          <w:rFonts w:ascii="Consolas"/>
          <w:b w:val="false"/>
          <w:i w:val="false"/>
          <w:color w:val="000000"/>
          <w:sz w:val="20"/>
        </w:rPr>
        <w:t>
</w:t>
      </w:r>
      <w:r>
        <w:rPr>
          <w:rFonts w:ascii="Consolas"/>
          <w:b w:val="false"/>
          <w:i w:val="false"/>
          <w:color w:val="000000"/>
          <w:sz w:val="20"/>
        </w:rPr>
        <w:t>
      7) осы Заңның 26-1-бабының </w:t>
      </w:r>
      <w:r>
        <w:rPr>
          <w:rFonts w:ascii="Consolas"/>
          <w:b w:val="false"/>
          <w:i w:val="false"/>
          <w:color w:val="000000"/>
          <w:sz w:val="20"/>
        </w:rPr>
        <w:t>4-тармағында</w:t>
      </w:r>
      <w:r>
        <w:rPr>
          <w:rFonts w:ascii="Consolas"/>
          <w:b w:val="false"/>
          <w:i w:val="false"/>
          <w:color w:val="000000"/>
          <w:sz w:val="20"/>
        </w:rPr>
        <w:t xml:space="preserve"> көзделген жағдайларда конкурсқа қатысушылардың конкурстық баға ұсыныстары қабылданбағаннан кейін конкурсқа қатысушылардың екеуден аз конкурстық баға ұсынысының бағалануға және салыстыруға жатқызылуы;</w:t>
      </w:r>
      <w:r>
        <w:br/>
      </w:r>
      <w:r>
        <w:rPr>
          <w:rFonts w:ascii="Consolas"/>
          <w:b w:val="false"/>
          <w:i w:val="false"/>
          <w:color w:val="000000"/>
          <w:sz w:val="20"/>
        </w:rPr>
        <w:t>
</w:t>
      </w:r>
      <w:r>
        <w:rPr>
          <w:rFonts w:ascii="Consolas"/>
          <w:b w:val="false"/>
          <w:i w:val="false"/>
          <w:color w:val="000000"/>
          <w:sz w:val="20"/>
        </w:rPr>
        <w:t>
      8) конкурс жеңімпазының мемлекеттік сатып алу туралы шарт жасасудан жалтаруы.</w:t>
      </w:r>
      <w:r>
        <w:br/>
      </w:r>
      <w:r>
        <w:rPr>
          <w:rFonts w:ascii="Consolas"/>
          <w:b w:val="false"/>
          <w:i w:val="false"/>
          <w:color w:val="000000"/>
          <w:sz w:val="20"/>
        </w:rPr>
        <w:t>
      </w:t>
      </w:r>
      <w:r>
        <w:rPr>
          <w:rFonts w:ascii="Consolas"/>
          <w:b w:val="false"/>
          <w:i w:val="false"/>
          <w:color w:val="ff0000"/>
          <w:sz w:val="20"/>
        </w:rPr>
        <w:t xml:space="preserve">Ескерту. 16-бапқа өзгерістер енгізілді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16.05.2014 </w:t>
      </w:r>
      <w:r>
        <w:rPr>
          <w:rFonts w:ascii="Consolas"/>
          <w:b w:val="false"/>
          <w:i w:val="false"/>
          <w:color w:val="000000"/>
          <w:sz w:val="20"/>
        </w:rPr>
        <w:t>№ 203-V</w:t>
      </w:r>
      <w:r>
        <w:rPr>
          <w:rFonts w:ascii="Consolas"/>
          <w:b w:val="false"/>
          <w:i w:val="false"/>
          <w:color w:val="ff0000"/>
          <w:sz w:val="20"/>
        </w:rPr>
        <w:t xml:space="preserve"> (алғашқы ресми жарияланған күнінен кейін алты ай өткен соң қолданысқа енгізіледі) Заңдарымен.</w:t>
      </w:r>
    </w:p>
    <w:bookmarkEnd w:id="38"/>
    <w:bookmarkStart w:name="z21" w:id="39"/>
    <w:p>
      <w:pPr>
        <w:spacing w:after="0"/>
        <w:ind w:left="0"/>
        <w:jc w:val="left"/>
      </w:pPr>
      <w:r>
        <w:rPr>
          <w:rFonts w:ascii="Consolas"/>
          <w:b w:val="false"/>
          <w:i w:val="false"/>
          <w:color w:val="000000"/>
          <w:sz w:val="20"/>
        </w:rPr>
        <w:t>
      </w:t>
      </w:r>
      <w:r>
        <w:rPr>
          <w:rFonts w:ascii="Consolas"/>
          <w:b/>
          <w:i w:val="false"/>
          <w:color w:val="000000"/>
          <w:sz w:val="20"/>
        </w:rPr>
        <w:t xml:space="preserve">17-бап. Конкурстық құжаттама </w:t>
      </w:r>
    </w:p>
    <w:bookmarkEnd w:id="39"/>
    <w:bookmarkStart w:name="z348" w:id="40"/>
    <w:p>
      <w:pPr>
        <w:spacing w:after="0"/>
        <w:ind w:left="0"/>
        <w:jc w:val="left"/>
      </w:pPr>
      <w:r>
        <w:rPr>
          <w:rFonts w:ascii="Consolas"/>
          <w:b w:val="false"/>
          <w:i w:val="false"/>
          <w:color w:val="000000"/>
          <w:sz w:val="20"/>
        </w:rPr>
        <w:t>
      1. Мемлекеттік сатып алуды ұйымдастырушы конкурстық құжаттаманы Қазақстан Республикасының мемлекеттік құпиялар туралы заңнамасының талаптарын ескере отырып, электрондық мемлекеттік сатып алуды </w:t>
      </w:r>
      <w:r>
        <w:rPr>
          <w:rFonts w:ascii="Consolas"/>
          <w:b w:val="false"/>
          <w:i w:val="false"/>
          <w:color w:val="000000"/>
          <w:sz w:val="20"/>
        </w:rPr>
        <w:t>өткізу</w:t>
      </w:r>
      <w:r>
        <w:rPr>
          <w:rFonts w:ascii="Consolas"/>
          <w:b w:val="false"/>
          <w:i w:val="false"/>
          <w:color w:val="000000"/>
          <w:sz w:val="20"/>
        </w:rPr>
        <w:t> </w:t>
      </w:r>
      <w:r>
        <w:rPr>
          <w:rFonts w:ascii="Consolas"/>
          <w:b w:val="false"/>
          <w:i w:val="false"/>
          <w:color w:val="000000"/>
          <w:sz w:val="20"/>
        </w:rPr>
        <w:t>қағидаларында</w:t>
      </w:r>
      <w:r>
        <w:rPr>
          <w:rFonts w:ascii="Consolas"/>
          <w:b w:val="false"/>
          <w:i w:val="false"/>
          <w:color w:val="000000"/>
          <w:sz w:val="20"/>
        </w:rPr>
        <w:t xml:space="preserve"> айқындалған конкурстық құжаттаманың электрондық нысаны негізінде қазақ және орыс тілдерінде әзірлейді.</w:t>
      </w:r>
      <w:r>
        <w:br/>
      </w:r>
      <w:r>
        <w:rPr>
          <w:rFonts w:ascii="Consolas"/>
          <w:b w:val="false"/>
          <w:i w:val="false"/>
          <w:color w:val="000000"/>
          <w:sz w:val="20"/>
        </w:rPr>
        <w:t>
</w:t>
      </w:r>
      <w:r>
        <w:rPr>
          <w:rFonts w:ascii="Consolas"/>
          <w:b w:val="false"/>
          <w:i w:val="false"/>
          <w:color w:val="000000"/>
          <w:sz w:val="20"/>
        </w:rPr>
        <w:t>
      2. Конкурстық құжаттамада осы Заңның </w:t>
      </w:r>
      <w:r>
        <w:rPr>
          <w:rFonts w:ascii="Consolas"/>
          <w:b w:val="false"/>
          <w:i w:val="false"/>
          <w:color w:val="000000"/>
          <w:sz w:val="20"/>
        </w:rPr>
        <w:t>8-бабында</w:t>
      </w:r>
      <w:r>
        <w:rPr>
          <w:rFonts w:ascii="Consolas"/>
          <w:b w:val="false"/>
          <w:i w:val="false"/>
          <w:color w:val="000000"/>
          <w:sz w:val="20"/>
        </w:rPr>
        <w:t xml:space="preserve"> белгіленген жалпы және арнайы біліктілік талаптарынан басқа мынадай мәліметтер:</w:t>
      </w:r>
      <w:r>
        <w:br/>
      </w:r>
      <w:r>
        <w:rPr>
          <w:rFonts w:ascii="Consolas"/>
          <w:b w:val="false"/>
          <w:i w:val="false"/>
          <w:color w:val="000000"/>
          <w:sz w:val="20"/>
        </w:rPr>
        <w:t>
</w:t>
      </w:r>
      <w:r>
        <w:rPr>
          <w:rFonts w:ascii="Consolas"/>
          <w:b w:val="false"/>
          <w:i w:val="false"/>
          <w:color w:val="000000"/>
          <w:sz w:val="20"/>
        </w:rPr>
        <w:t>
      1) мемлекеттік сатып алуды ұйымдастырушының атауы мен орналасқан жері;</w:t>
      </w:r>
      <w:r>
        <w:br/>
      </w:r>
      <w:r>
        <w:rPr>
          <w:rFonts w:ascii="Consolas"/>
          <w:b w:val="false"/>
          <w:i w:val="false"/>
          <w:color w:val="000000"/>
          <w:sz w:val="20"/>
        </w:rPr>
        <w:t>
</w:t>
      </w:r>
      <w:r>
        <w:rPr>
          <w:rFonts w:ascii="Consolas"/>
          <w:b w:val="false"/>
          <w:i w:val="false"/>
          <w:color w:val="000000"/>
          <w:sz w:val="20"/>
        </w:rPr>
        <w:t>
      2) ұлттық стандарт немесе Қазақстан Республикасы өндірушілерінің коммерциялық емес ұйымдары бекіткен үкіметтік емес стандарт болған кезде оны көрсете отырып, ал қажет болған кезде нормативтік-техникалық құжаттаманы көрсете отырып, сатып алынатын тауарлардың, жұмыстардың, қызметтердің сипаты мен талап етілетін функционалдық, техникалық, сапалық және пайдалану сипаттамалары, техникалық ерекшеліктер қамтылуға тиіс.</w:t>
      </w:r>
      <w:r>
        <w:br/>
      </w:r>
      <w:r>
        <w:rPr>
          <w:rFonts w:ascii="Consolas"/>
          <w:b w:val="false"/>
          <w:i w:val="false"/>
          <w:color w:val="000000"/>
          <w:sz w:val="20"/>
        </w:rPr>
        <w:t>
</w:t>
      </w:r>
      <w:r>
        <w:rPr>
          <w:rFonts w:ascii="Consolas"/>
          <w:b w:val="false"/>
          <w:i w:val="false"/>
          <w:color w:val="000000"/>
          <w:sz w:val="20"/>
        </w:rPr>
        <w:t>
      Жобалау-сметалық құжаттаманы талап ететін жұмыстарды мемлекеттік сатып алуды жүзеге асыру кезінде конкурстық құжаттамада сатып алынатын жұмыстардың сипаты мен талап етілетін функционалдық, техникалық, сапалық және пайдалану сипаттамаларының орнына белгіленген тәртіппен бекітілген жобалау-сметалық құжаттама қамтылуға тиіс;</w:t>
      </w:r>
      <w:r>
        <w:br/>
      </w:r>
      <w:r>
        <w:rPr>
          <w:rFonts w:ascii="Consolas"/>
          <w:b w:val="false"/>
          <w:i w:val="false"/>
          <w:color w:val="000000"/>
          <w:sz w:val="20"/>
        </w:rPr>
        <w:t>
</w:t>
      </w:r>
      <w:r>
        <w:rPr>
          <w:rFonts w:ascii="Consolas"/>
          <w:b w:val="false"/>
          <w:i w:val="false"/>
          <w:color w:val="000000"/>
          <w:sz w:val="20"/>
        </w:rPr>
        <w:t>
      3) өткізілетін мемлекеттік сатып алудың нысанасы болып табылатын тауардың саны, орындалатын жұмыстардың, көрсетілетін қызметтердің көлемі;</w:t>
      </w:r>
      <w:r>
        <w:br/>
      </w:r>
      <w:r>
        <w:rPr>
          <w:rFonts w:ascii="Consolas"/>
          <w:b w:val="false"/>
          <w:i w:val="false"/>
          <w:color w:val="000000"/>
          <w:sz w:val="20"/>
        </w:rPr>
        <w:t>
</w:t>
      </w:r>
      <w:r>
        <w:rPr>
          <w:rFonts w:ascii="Consolas"/>
          <w:b w:val="false"/>
          <w:i w:val="false"/>
          <w:color w:val="000000"/>
          <w:sz w:val="20"/>
        </w:rPr>
        <w:t>
      4) тауарды беру, жұмыстарды орындау, қызметтер көрсету орны;</w:t>
      </w:r>
      <w:r>
        <w:br/>
      </w:r>
      <w:r>
        <w:rPr>
          <w:rFonts w:ascii="Consolas"/>
          <w:b w:val="false"/>
          <w:i w:val="false"/>
          <w:color w:val="000000"/>
          <w:sz w:val="20"/>
        </w:rPr>
        <w:t>
</w:t>
      </w:r>
      <w:r>
        <w:rPr>
          <w:rFonts w:ascii="Consolas"/>
          <w:b w:val="false"/>
          <w:i w:val="false"/>
          <w:color w:val="000000"/>
          <w:sz w:val="20"/>
        </w:rPr>
        <w:t>
      5) тауарды берудің, жұмыстарды орындаудың, қызметтер көрсетудің талап етілетін мерзімдері, ұсынылатын тауарлардың, жұмыстардың, көрсетілетін қызметтердің сапасына кепілдік беру;</w:t>
      </w:r>
      <w:r>
        <w:br/>
      </w:r>
      <w:r>
        <w:rPr>
          <w:rFonts w:ascii="Consolas"/>
          <w:b w:val="false"/>
          <w:i w:val="false"/>
          <w:color w:val="000000"/>
          <w:sz w:val="20"/>
        </w:rPr>
        <w:t>
</w:t>
      </w:r>
      <w:r>
        <w:rPr>
          <w:rFonts w:ascii="Consolas"/>
          <w:b w:val="false"/>
          <w:i w:val="false"/>
          <w:color w:val="000000"/>
          <w:sz w:val="20"/>
        </w:rPr>
        <w:t>
      6) төлем жасау шарттары және елеулі шарттары көрсетіле отырып, мемлекеттік сатып алу туралы шарттың жобасы;</w:t>
      </w:r>
      <w:r>
        <w:br/>
      </w:r>
      <w:r>
        <w:rPr>
          <w:rFonts w:ascii="Consolas"/>
          <w:b w:val="false"/>
          <w:i w:val="false"/>
          <w:color w:val="000000"/>
          <w:sz w:val="20"/>
        </w:rPr>
        <w:t>
</w:t>
      </w:r>
      <w:r>
        <w:rPr>
          <w:rFonts w:ascii="Consolas"/>
          <w:b w:val="false"/>
          <w:i w:val="false"/>
          <w:color w:val="000000"/>
          <w:sz w:val="20"/>
        </w:rPr>
        <w:t>
      7) бағадан басқа критерийлер, солардың негізінде конкурс жеңімпазы, оның ішінде әрбір осындай критерийлердің салыстырмалы мәні және шартты бағаны есептеудің әдістемесі айқындалады;</w:t>
      </w:r>
      <w:r>
        <w:br/>
      </w:r>
      <w:r>
        <w:rPr>
          <w:rFonts w:ascii="Consolas"/>
          <w:b w:val="false"/>
          <w:i w:val="false"/>
          <w:color w:val="000000"/>
          <w:sz w:val="20"/>
        </w:rPr>
        <w:t>
</w:t>
      </w:r>
      <w:r>
        <w:rPr>
          <w:rFonts w:ascii="Consolas"/>
          <w:b w:val="false"/>
          <w:i w:val="false"/>
          <w:color w:val="000000"/>
          <w:sz w:val="20"/>
        </w:rPr>
        <w:t>
      8) конкурстық баға ұсынысының мазмұнына қойылатын талаптар, оның ішінде сатып алынатын тауарлардың, жұмыстардың, қызметтердің бағаларынан басқа, қосылған құн салығының сомасы шегеріле отырып, оларды тасымалдау мен сақтандыру шығыстарын, кедендік баждарды, салықтар мен алымдарды, сондай-ақ тауарларды беру, жұмыстарды орындау, қызметтерді көрсету шарттарында көзделген өзге де шығыстарды төлеуді көрсету;</w:t>
      </w:r>
      <w:r>
        <w:br/>
      </w:r>
      <w:r>
        <w:rPr>
          <w:rFonts w:ascii="Consolas"/>
          <w:b w:val="false"/>
          <w:i w:val="false"/>
          <w:color w:val="000000"/>
          <w:sz w:val="20"/>
        </w:rPr>
        <w:t>
</w:t>
      </w:r>
      <w:r>
        <w:rPr>
          <w:rFonts w:ascii="Consolas"/>
          <w:b w:val="false"/>
          <w:i w:val="false"/>
          <w:color w:val="000000"/>
          <w:sz w:val="20"/>
        </w:rPr>
        <w:t>
      9) конкурсқа қатысушының конкурстық баға ұсынысы көрінетін валюта немесе валюталар және оларды салыстыру мен бағалау мақсатында шартты бағаны бірыңғай валютаға сәйкес келтіру үшін қолданылатын бағам; </w:t>
      </w:r>
      <w:r>
        <w:br/>
      </w:r>
      <w:r>
        <w:rPr>
          <w:rFonts w:ascii="Consolas"/>
          <w:b w:val="false"/>
          <w:i w:val="false"/>
          <w:color w:val="000000"/>
          <w:sz w:val="20"/>
        </w:rPr>
        <w:t>
</w:t>
      </w:r>
      <w:r>
        <w:rPr>
          <w:rFonts w:ascii="Consolas"/>
          <w:b w:val="false"/>
          <w:i w:val="false"/>
          <w:color w:val="000000"/>
          <w:sz w:val="20"/>
        </w:rPr>
        <w:t>
      10) конкурсқа қатысуға өтінімдер, мемлекеттік сатып алу туралы шарт Қазақстан Республикасының тіл туралы </w:t>
      </w:r>
      <w:r>
        <w:rPr>
          <w:rFonts w:ascii="Consolas"/>
          <w:b w:val="false"/>
          <w:i w:val="false"/>
          <w:color w:val="000000"/>
          <w:sz w:val="20"/>
        </w:rPr>
        <w:t>заңнамасына</w:t>
      </w:r>
      <w:r>
        <w:rPr>
          <w:rFonts w:ascii="Consolas"/>
          <w:b w:val="false"/>
          <w:i w:val="false"/>
          <w:color w:val="000000"/>
          <w:sz w:val="20"/>
        </w:rPr>
        <w:t xml:space="preserve"> сәйкес жасалатын және табыс етілетін тілге қойылатын талаптар;</w:t>
      </w:r>
      <w:r>
        <w:br/>
      </w:r>
      <w:r>
        <w:rPr>
          <w:rFonts w:ascii="Consolas"/>
          <w:b w:val="false"/>
          <w:i w:val="false"/>
          <w:color w:val="000000"/>
          <w:sz w:val="20"/>
        </w:rPr>
        <w:t>
</w:t>
      </w:r>
      <w:r>
        <w:rPr>
          <w:rFonts w:ascii="Consolas"/>
          <w:b w:val="false"/>
          <w:i w:val="false"/>
          <w:color w:val="000000"/>
          <w:sz w:val="20"/>
        </w:rPr>
        <w:t>
      11) конкурсқа қатысуға өтінімді енгізудің талаптары, өтінімді қамтамасыз етудің мазмұны мен түрлері;</w:t>
      </w:r>
      <w:r>
        <w:br/>
      </w:r>
      <w:r>
        <w:rPr>
          <w:rFonts w:ascii="Consolas"/>
          <w:b w:val="false"/>
          <w:i w:val="false"/>
          <w:color w:val="000000"/>
          <w:sz w:val="20"/>
        </w:rPr>
        <w:t>
</w:t>
      </w:r>
      <w:r>
        <w:rPr>
          <w:rFonts w:ascii="Consolas"/>
          <w:b w:val="false"/>
          <w:i w:val="false"/>
          <w:color w:val="000000"/>
          <w:sz w:val="20"/>
        </w:rPr>
        <w:t>
      12) әлеуетті өнім берушінің конкурсқа қатысуға өз өтінімін оны берудің соңғы мерзімі өткенге дейін өзгерту немесе кері қайтарып алу құқығына тиісті сілтеме жасау;</w:t>
      </w:r>
      <w:r>
        <w:br/>
      </w:r>
      <w:r>
        <w:rPr>
          <w:rFonts w:ascii="Consolas"/>
          <w:b w:val="false"/>
          <w:i w:val="false"/>
          <w:color w:val="000000"/>
          <w:sz w:val="20"/>
        </w:rPr>
        <w:t>
</w:t>
      </w:r>
      <w:r>
        <w:rPr>
          <w:rFonts w:ascii="Consolas"/>
          <w:b w:val="false"/>
          <w:i w:val="false"/>
          <w:color w:val="000000"/>
          <w:sz w:val="20"/>
        </w:rPr>
        <w:t>
      13) конкурсқа қатысуға өтінімдерді ұсынудың тәртібі, тәсілі мен соңғы мерзімі және конкурсқа қатысуға өтінімдердің талап етілетін қолданыс мерзімі;</w:t>
      </w:r>
      <w:r>
        <w:br/>
      </w:r>
      <w:r>
        <w:rPr>
          <w:rFonts w:ascii="Consolas"/>
          <w:b w:val="false"/>
          <w:i w:val="false"/>
          <w:color w:val="000000"/>
          <w:sz w:val="20"/>
        </w:rPr>
        <w:t>
</w:t>
      </w:r>
      <w:r>
        <w:rPr>
          <w:rFonts w:ascii="Consolas"/>
          <w:b w:val="false"/>
          <w:i w:val="false"/>
          <w:color w:val="000000"/>
          <w:sz w:val="20"/>
        </w:rPr>
        <w:t>
      14) әлеуетті өнім берушілер олардың көмегімен конкурстық құжаттаманың мазмұны бойынша түсіндірулер сұрата алатын тәсілдер;</w:t>
      </w:r>
      <w:r>
        <w:br/>
      </w:r>
      <w:r>
        <w:rPr>
          <w:rFonts w:ascii="Consolas"/>
          <w:b w:val="false"/>
          <w:i w:val="false"/>
          <w:color w:val="000000"/>
          <w:sz w:val="20"/>
        </w:rPr>
        <w:t>
</w:t>
      </w:r>
      <w:r>
        <w:rPr>
          <w:rFonts w:ascii="Consolas"/>
          <w:b w:val="false"/>
          <w:i w:val="false"/>
          <w:color w:val="000000"/>
          <w:sz w:val="20"/>
        </w:rPr>
        <w:t>
      15) конкурсқа қатысуға өтінімдерді ашу күні және уақыты;</w:t>
      </w:r>
      <w:r>
        <w:br/>
      </w:r>
      <w:r>
        <w:rPr>
          <w:rFonts w:ascii="Consolas"/>
          <w:b w:val="false"/>
          <w:i w:val="false"/>
          <w:color w:val="000000"/>
          <w:sz w:val="20"/>
        </w:rPr>
        <w:t>
</w:t>
      </w:r>
      <w:r>
        <w:rPr>
          <w:rFonts w:ascii="Consolas"/>
          <w:b w:val="false"/>
          <w:i w:val="false"/>
          <w:color w:val="000000"/>
          <w:sz w:val="20"/>
        </w:rPr>
        <w:t>
      16) конкурсқа қатысуға өтінімдерді ашу, конкурсқа қатысуға өтінімдерді қарау, конкурстық баға ұсыныстарын бағалау мен салыстыру рәсімдерінің сипаты;</w:t>
      </w:r>
      <w:r>
        <w:br/>
      </w:r>
      <w:r>
        <w:rPr>
          <w:rFonts w:ascii="Consolas"/>
          <w:b w:val="false"/>
          <w:i w:val="false"/>
          <w:color w:val="000000"/>
          <w:sz w:val="20"/>
        </w:rPr>
        <w:t>
</w:t>
      </w:r>
      <w:r>
        <w:rPr>
          <w:rFonts w:ascii="Consolas"/>
          <w:b w:val="false"/>
          <w:i w:val="false"/>
          <w:color w:val="000000"/>
          <w:sz w:val="20"/>
        </w:rPr>
        <w:t>
      17) алда болатын конкурс тәсілімен мемлекеттік сатып алуда тапсырыс берушінің және мемлекеттік сатып алуды ұйымдастырушының атынан уәкілеттік ететін олардың өкілдері туралы мәліметтер;</w:t>
      </w:r>
      <w:r>
        <w:br/>
      </w:r>
      <w:r>
        <w:rPr>
          <w:rFonts w:ascii="Consolas"/>
          <w:b w:val="false"/>
          <w:i w:val="false"/>
          <w:color w:val="000000"/>
          <w:sz w:val="20"/>
        </w:rPr>
        <w:t>
</w:t>
      </w:r>
      <w:r>
        <w:rPr>
          <w:rFonts w:ascii="Consolas"/>
          <w:b w:val="false"/>
          <w:i w:val="false"/>
          <w:color w:val="000000"/>
          <w:sz w:val="20"/>
        </w:rPr>
        <w:t>
      18) мемлекеттік сатып алу туралы шарттың орындалуын қамтамасыз етудің талаптары, түрлері, көлемі және оны енгізудің тәсілі;</w:t>
      </w:r>
      <w:r>
        <w:br/>
      </w:r>
      <w:r>
        <w:rPr>
          <w:rFonts w:ascii="Consolas"/>
          <w:b w:val="false"/>
          <w:i w:val="false"/>
          <w:color w:val="000000"/>
          <w:sz w:val="20"/>
        </w:rPr>
        <w:t>
</w:t>
      </w:r>
      <w:r>
        <w:rPr>
          <w:rFonts w:ascii="Consolas"/>
          <w:b w:val="false"/>
          <w:i w:val="false"/>
          <w:color w:val="000000"/>
          <w:sz w:val="20"/>
        </w:rPr>
        <w:t>
      19) конкурс тәсілімен өткізілетін мемлекеттік сатып алудың нысанасы болып табылатын тауарларды, жұмыстарды, көрсетілетін қызметтерді сатып алуға бөлінген сомалар туралы мәліметтер қамтылуға тиіс.</w:t>
      </w:r>
      <w:r>
        <w:br/>
      </w:r>
      <w:r>
        <w:rPr>
          <w:rFonts w:ascii="Consolas"/>
          <w:b w:val="false"/>
          <w:i w:val="false"/>
          <w:color w:val="000000"/>
          <w:sz w:val="20"/>
        </w:rPr>
        <w:t>
      Конкурстық құжаттамада әлеуетті өнім берушілерге өткізілетін мемлекеттік сатып алудың шарттары туралы неғұрлым толық ақпарат алуға мүмкіндік беретін басқа да қосымша мәліметтер қамтылуы мүмкін.</w:t>
      </w:r>
      <w:r>
        <w:br/>
      </w:r>
      <w:r>
        <w:rPr>
          <w:rFonts w:ascii="Consolas"/>
          <w:b w:val="false"/>
          <w:i w:val="false"/>
          <w:color w:val="000000"/>
          <w:sz w:val="20"/>
        </w:rPr>
        <w:t>
</w:t>
      </w:r>
      <w:r>
        <w:rPr>
          <w:rFonts w:ascii="Consolas"/>
          <w:b w:val="false"/>
          <w:i w:val="false"/>
          <w:color w:val="000000"/>
          <w:sz w:val="20"/>
        </w:rPr>
        <w:t>
      3. Конкурстық құжаттамада тауар таңбаларына, қызмет көрсету белгілеріне, фирмалық атауларына, патенттерге, пайдалы модельдерге, өндірістік үлгілерге, тауардың шығарылған жерінің атауына және өндірушінің атауына, сондай-ақ сатып алынатын тауардың, жұмыстың, көрсетілетін қызметтің жекелеген әлеуетті өнім берушіге тиесілілігін айқындайтын өзге де сипаттамаларға сілтемелердің болуына:</w:t>
      </w:r>
      <w:r>
        <w:br/>
      </w:r>
      <w:r>
        <w:rPr>
          <w:rFonts w:ascii="Consolas"/>
          <w:b w:val="false"/>
          <w:i w:val="false"/>
          <w:color w:val="000000"/>
          <w:sz w:val="20"/>
        </w:rPr>
        <w:t>
</w:t>
      </w:r>
      <w:r>
        <w:rPr>
          <w:rFonts w:ascii="Consolas"/>
          <w:b w:val="false"/>
          <w:i w:val="false"/>
          <w:color w:val="000000"/>
          <w:sz w:val="20"/>
        </w:rPr>
        <w:t>
      1) негізгі (белгіленген) жабдықтарды қосымша жинақтау, жаңғырту және қосымша жарақтау үшін;</w:t>
      </w:r>
      <w:r>
        <w:br/>
      </w:r>
      <w:r>
        <w:rPr>
          <w:rFonts w:ascii="Consolas"/>
          <w:b w:val="false"/>
          <w:i w:val="false"/>
          <w:color w:val="000000"/>
          <w:sz w:val="20"/>
        </w:rPr>
        <w:t>
</w:t>
      </w:r>
      <w:r>
        <w:rPr>
          <w:rFonts w:ascii="Consolas"/>
          <w:b w:val="false"/>
          <w:i w:val="false"/>
          <w:color w:val="000000"/>
          <w:sz w:val="20"/>
        </w:rPr>
        <w:t>
      2) тауарды лизингке беру жөнінде қызметтер көрсетушіні айқындау және лизинг нысанасын толық сипаттау қажеттігінің туындауы үшін мемлекеттік сатып алуды жүзеге асыру жағдайларын қоспағанда, жол берілмейді.</w:t>
      </w:r>
      <w:r>
        <w:br/>
      </w:r>
      <w:r>
        <w:rPr>
          <w:rFonts w:ascii="Consolas"/>
          <w:b w:val="false"/>
          <w:i w:val="false"/>
          <w:color w:val="000000"/>
          <w:sz w:val="20"/>
        </w:rPr>
        <w:t>
</w:t>
      </w:r>
      <w:r>
        <w:rPr>
          <w:rFonts w:ascii="Consolas"/>
          <w:b w:val="false"/>
          <w:i w:val="false"/>
          <w:color w:val="000000"/>
          <w:sz w:val="20"/>
        </w:rPr>
        <w:t>
      4. Неғұрлым сапалы тауарды, жұмысты, көрсетілетін қызметті ұсынатын конкурсқа қатысушыны айқындау үшін мемлекеттік сатып алуды ұйымдастырушы немесе мемлекеттік сатып алуды бірыңғай ұйымдастырушы конкурстық құжаттамада конкурсқа қатысушылардың конкурстық баға ұсынысына әсер ететін мынадай критерийлерді:</w:t>
      </w:r>
      <w:r>
        <w:br/>
      </w:r>
      <w:r>
        <w:rPr>
          <w:rFonts w:ascii="Consolas"/>
          <w:b w:val="false"/>
          <w:i w:val="false"/>
          <w:color w:val="000000"/>
          <w:sz w:val="20"/>
        </w:rPr>
        <w:t>
</w:t>
      </w:r>
      <w:r>
        <w:rPr>
          <w:rFonts w:ascii="Consolas"/>
          <w:b w:val="false"/>
          <w:i w:val="false"/>
          <w:color w:val="000000"/>
          <w:sz w:val="20"/>
        </w:rPr>
        <w:t>
      1) әлеуетті өнім берушіде:</w:t>
      </w:r>
      <w:r>
        <w:br/>
      </w:r>
      <w:r>
        <w:rPr>
          <w:rFonts w:ascii="Consolas"/>
          <w:b w:val="false"/>
          <w:i w:val="false"/>
          <w:color w:val="000000"/>
          <w:sz w:val="20"/>
        </w:rPr>
        <w:t>
</w:t>
      </w:r>
      <w:r>
        <w:rPr>
          <w:rFonts w:ascii="Consolas"/>
          <w:b w:val="false"/>
          <w:i w:val="false"/>
          <w:color w:val="000000"/>
          <w:sz w:val="20"/>
        </w:rPr>
        <w:t>
      өткізілетін мемлекеттік сатып алудың нысанасы болып табылатын тауарлар, жұмыстар, көрсетілетін қызметтер нарығында жұмыс тәжірибесінің;</w:t>
      </w:r>
      <w:r>
        <w:br/>
      </w:r>
      <w:r>
        <w:rPr>
          <w:rFonts w:ascii="Consolas"/>
          <w:b w:val="false"/>
          <w:i w:val="false"/>
          <w:color w:val="000000"/>
          <w:sz w:val="20"/>
        </w:rPr>
        <w:t>
</w:t>
      </w:r>
      <w:r>
        <w:rPr>
          <w:rFonts w:ascii="Consolas"/>
          <w:b w:val="false"/>
          <w:i w:val="false"/>
          <w:color w:val="000000"/>
          <w:sz w:val="20"/>
        </w:rPr>
        <w:t>
      Қазақстан Республикасының техникалық реттеу туралы </w:t>
      </w:r>
      <w:r>
        <w:rPr>
          <w:rFonts w:ascii="Consolas"/>
          <w:b w:val="false"/>
          <w:i w:val="false"/>
          <w:color w:val="000000"/>
          <w:sz w:val="20"/>
        </w:rPr>
        <w:t>заңнамасына</w:t>
      </w:r>
      <w:r>
        <w:rPr>
          <w:rFonts w:ascii="Consolas"/>
          <w:b w:val="false"/>
          <w:i w:val="false"/>
          <w:color w:val="000000"/>
          <w:sz w:val="20"/>
        </w:rPr>
        <w:t xml:space="preserve"> сәйкес ұсынылатын тауарларға ерікті сертификаттау жүргізілгенін растайтын құжаттың;</w:t>
      </w:r>
      <w:r>
        <w:br/>
      </w:r>
      <w:r>
        <w:rPr>
          <w:rFonts w:ascii="Consolas"/>
          <w:b w:val="false"/>
          <w:i w:val="false"/>
          <w:color w:val="000000"/>
          <w:sz w:val="20"/>
        </w:rPr>
        <w:t>
</w:t>
      </w:r>
      <w:r>
        <w:rPr>
          <w:rFonts w:ascii="Consolas"/>
          <w:b w:val="false"/>
          <w:i w:val="false"/>
          <w:color w:val="000000"/>
          <w:sz w:val="20"/>
        </w:rPr>
        <w:t>
      ұлттық стандарттар талаптарына сәйкес сапа менеджментінің сертификатталған жүйесінің (сертификатталған жүйелерінің);</w:t>
      </w:r>
      <w:r>
        <w:br/>
      </w:r>
      <w:r>
        <w:rPr>
          <w:rFonts w:ascii="Consolas"/>
          <w:b w:val="false"/>
          <w:i w:val="false"/>
          <w:color w:val="000000"/>
          <w:sz w:val="20"/>
        </w:rPr>
        <w:t>
</w:t>
      </w:r>
      <w:r>
        <w:rPr>
          <w:rFonts w:ascii="Consolas"/>
          <w:b w:val="false"/>
          <w:i w:val="false"/>
          <w:color w:val="000000"/>
          <w:sz w:val="20"/>
        </w:rPr>
        <w:t>
      ұлттық стандарттар талаптарына сәйкес қоршаған ортаны басқару менеджментінің сертификатталған жүйесінің (сертификатталған жүйелерінің) және (немесе) Қазақстан Республикасының техникалық реттеу туралы заңнамасына сәйкес экологиялық таза өнім стандартына сәйкестікті растаудың болуын;</w:t>
      </w:r>
      <w:r>
        <w:br/>
      </w:r>
      <w:r>
        <w:rPr>
          <w:rFonts w:ascii="Consolas"/>
          <w:b w:val="false"/>
          <w:i w:val="false"/>
          <w:color w:val="000000"/>
          <w:sz w:val="20"/>
        </w:rPr>
        <w:t>
</w:t>
      </w:r>
      <w:r>
        <w:rPr>
          <w:rFonts w:ascii="Consolas"/>
          <w:b w:val="false"/>
          <w:i w:val="false"/>
          <w:color w:val="000000"/>
          <w:sz w:val="20"/>
        </w:rPr>
        <w:t>
      2) тауарлардың, көрсетілетін қызметтердің функционалдық, техникалық, сапалық және пайдалану сипаттамаларын және (немесе) сатып алынатын тауарларды пайдалануға, оларға техникалық қызмет көрсетуге және оларды жөндеуге арналған шығыстарды көздеуге міндетті.</w:t>
      </w:r>
      <w:r>
        <w:br/>
      </w:r>
      <w:r>
        <w:rPr>
          <w:rFonts w:ascii="Consolas"/>
          <w:b w:val="false"/>
          <w:i w:val="false"/>
          <w:color w:val="000000"/>
          <w:sz w:val="20"/>
        </w:rPr>
        <w:t>
</w:t>
      </w:r>
      <w:r>
        <w:rPr>
          <w:rFonts w:ascii="Consolas"/>
          <w:b w:val="false"/>
          <w:i w:val="false"/>
          <w:color w:val="000000"/>
          <w:sz w:val="20"/>
        </w:rPr>
        <w:t xml:space="preserve">
      5.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xml:space="preserve">
      5-1.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xml:space="preserve">
      6. Конкурстық құжаттаманы тапсырыс берушінің бірінші басшысы не жауапты хатшысы немесе Қазақстан Республикасының Президенті айқындайтын жауапты хатшы өкілеттігін жүзеге асыратын өзге де лауазымды тұлға не оның міндетін атқаратын тұлға бекітеді. </w:t>
      </w:r>
      <w:r>
        <w:br/>
      </w:r>
      <w:r>
        <w:rPr>
          <w:rFonts w:ascii="Consolas"/>
          <w:b w:val="false"/>
          <w:i w:val="false"/>
          <w:color w:val="000000"/>
          <w:sz w:val="20"/>
        </w:rPr>
        <w:t>
      Мемлекеттік сатып алудың бірыңғай ұйымдастырушысы әзірлеген конкурстық құжаттаманы тапсырыс берушілердің бірінші басшылары не жауапты хатшылар немесе Қазақстан Республикасының Президенті айқындайтын жауапты хатшының өкілеттігін жүзеге асыратын өзге де лауазымды тұлғалар не оның міндетін атқаратын тұлғалар бекітеді.</w:t>
      </w:r>
      <w:r>
        <w:br/>
      </w:r>
      <w:r>
        <w:rPr>
          <w:rFonts w:ascii="Consolas"/>
          <w:b w:val="false"/>
          <w:i w:val="false"/>
          <w:color w:val="000000"/>
          <w:sz w:val="20"/>
        </w:rPr>
        <w:t>
      Осы Заңның 7-бабы 5-тармағының </w:t>
      </w:r>
      <w:r>
        <w:rPr>
          <w:rFonts w:ascii="Consolas"/>
          <w:b w:val="false"/>
          <w:i w:val="false"/>
          <w:color w:val="000000"/>
          <w:sz w:val="20"/>
        </w:rPr>
        <w:t>1)</w:t>
      </w:r>
      <w:r>
        <w:rPr>
          <w:rFonts w:ascii="Consolas"/>
          <w:b w:val="false"/>
          <w:i w:val="false"/>
          <w:color w:val="000000"/>
          <w:sz w:val="20"/>
        </w:rPr>
        <w:t xml:space="preserve"> және </w:t>
      </w:r>
      <w:r>
        <w:rPr>
          <w:rFonts w:ascii="Consolas"/>
          <w:b w:val="false"/>
          <w:i w:val="false"/>
          <w:color w:val="000000"/>
          <w:sz w:val="20"/>
        </w:rPr>
        <w:t>2) тармақшаларына</w:t>
      </w:r>
      <w:r>
        <w:rPr>
          <w:rFonts w:ascii="Consolas"/>
          <w:b w:val="false"/>
          <w:i w:val="false"/>
          <w:color w:val="000000"/>
          <w:sz w:val="20"/>
        </w:rPr>
        <w:t xml:space="preserve"> сәйкес айқындалған мемлекеттік сатып алуды бірыңғай ұйымдастырушы әзірлеген конкурстық құжаттаманы мемлекеттік сатып алуды бірыңғай ұйымдастырушының бірінші басшысы не оның міндетін атқаратын адам бекітеді.</w:t>
      </w:r>
      <w:r>
        <w:br/>
      </w:r>
      <w:r>
        <w:rPr>
          <w:rFonts w:ascii="Consolas"/>
          <w:b w:val="false"/>
          <w:i w:val="false"/>
          <w:color w:val="000000"/>
          <w:sz w:val="20"/>
        </w:rPr>
        <w:t>
</w:t>
      </w:r>
      <w:r>
        <w:rPr>
          <w:rFonts w:ascii="Consolas"/>
          <w:b w:val="false"/>
          <w:i w:val="false"/>
          <w:color w:val="000000"/>
          <w:sz w:val="20"/>
        </w:rPr>
        <w:t>
      7. Конкурстық құжаттамаға өзгерістер және (немесе) толықтырулар енгізу осы Заңның </w:t>
      </w:r>
      <w:r>
        <w:rPr>
          <w:rFonts w:ascii="Consolas"/>
          <w:b w:val="false"/>
          <w:i w:val="false"/>
          <w:color w:val="000000"/>
          <w:sz w:val="20"/>
        </w:rPr>
        <w:t>20-бабының</w:t>
      </w:r>
      <w:r>
        <w:rPr>
          <w:rFonts w:ascii="Consolas"/>
          <w:b w:val="false"/>
          <w:i w:val="false"/>
          <w:color w:val="000000"/>
          <w:sz w:val="20"/>
        </w:rPr>
        <w:t xml:space="preserve"> 2-тармағына сәйкес жүзеге асырылады. </w:t>
      </w:r>
      <w:r>
        <w:br/>
      </w:r>
      <w:r>
        <w:rPr>
          <w:rFonts w:ascii="Consolas"/>
          <w:b w:val="false"/>
          <w:i w:val="false"/>
          <w:color w:val="000000"/>
          <w:sz w:val="20"/>
        </w:rPr>
        <w:t>
      </w:t>
      </w:r>
      <w:r>
        <w:rPr>
          <w:rFonts w:ascii="Consolas"/>
          <w:b w:val="false"/>
          <w:i w:val="false"/>
          <w:color w:val="ff0000"/>
          <w:sz w:val="20"/>
        </w:rPr>
        <w:t xml:space="preserve">Ескерту. 17-бапқа өзгерістер енгізілді - ҚР 2008.11.20 </w:t>
      </w:r>
      <w:r>
        <w:rPr>
          <w:rFonts w:ascii="Consolas"/>
          <w:b w:val="false"/>
          <w:i w:val="false"/>
          <w:color w:val="000000"/>
          <w:sz w:val="20"/>
        </w:rPr>
        <w:t>№ 87-IV</w:t>
      </w:r>
      <w:r>
        <w:rPr>
          <w:rFonts w:ascii="Consolas"/>
          <w:b w:val="false"/>
          <w:i w:val="false"/>
          <w:color w:val="ff0000"/>
          <w:sz w:val="20"/>
        </w:rPr>
        <w:t> </w:t>
      </w:r>
      <w:r>
        <w:rPr>
          <w:rFonts w:ascii="Consolas"/>
          <w:b w:val="false"/>
          <w:i w:val="false"/>
          <w:color w:val="ff0000"/>
          <w:sz w:val="20"/>
        </w:rPr>
        <w:t>(қолданысқа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2009.12.29 </w:t>
      </w:r>
      <w:r>
        <w:rPr>
          <w:rFonts w:ascii="Consolas"/>
          <w:b w:val="false"/>
          <w:i w:val="false"/>
          <w:color w:val="000000"/>
          <w:sz w:val="20"/>
        </w:rPr>
        <w:t>№ 233-IV</w:t>
      </w:r>
      <w:r>
        <w:rPr>
          <w:rFonts w:ascii="Consolas"/>
          <w:b w:val="false"/>
          <w:i w:val="false"/>
          <w:color w:val="ff0000"/>
          <w:sz w:val="20"/>
        </w:rPr>
        <w:t xml:space="preserve"> (қолданысқа енгізілу тәртібін </w:t>
      </w:r>
      <w:r>
        <w:rPr>
          <w:rFonts w:ascii="Consolas"/>
          <w:b w:val="false"/>
          <w:i w:val="false"/>
          <w:color w:val="000000"/>
          <w:sz w:val="20"/>
        </w:rPr>
        <w:t>2-б</w:t>
      </w:r>
      <w:r>
        <w:rPr>
          <w:rFonts w:ascii="Consolas"/>
          <w:b w:val="false"/>
          <w:i w:val="false"/>
          <w:color w:val="ff0000"/>
          <w:sz w:val="20"/>
        </w:rPr>
        <w:t xml:space="preserve">. қараңыз), 2011.12.03 </w:t>
      </w:r>
      <w:r>
        <w:rPr>
          <w:rFonts w:ascii="Consolas"/>
          <w:b w:val="false"/>
          <w:i w:val="false"/>
          <w:color w:val="000000"/>
          <w:sz w:val="20"/>
        </w:rPr>
        <w:t>№ 505-IV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2011.12.22 </w:t>
      </w:r>
      <w:r>
        <w:rPr>
          <w:rFonts w:ascii="Consolas"/>
          <w:b w:val="false"/>
          <w:i w:val="false"/>
          <w:color w:val="000000"/>
          <w:sz w:val="20"/>
        </w:rPr>
        <w:t>№ 515-IV</w:t>
      </w:r>
      <w:r>
        <w:rPr>
          <w:rFonts w:ascii="Consolas"/>
          <w:b w:val="false"/>
          <w:i w:val="false"/>
          <w:color w:val="ff0000"/>
          <w:sz w:val="20"/>
        </w:rPr>
        <w:t xml:space="preserve"> (2012.01.01 бастап қолданысқа енгізіледі), 2012.01.09 </w:t>
      </w:r>
      <w:r>
        <w:rPr>
          <w:rFonts w:ascii="Consolas"/>
          <w:b w:val="false"/>
          <w:i w:val="false"/>
          <w:color w:val="000000"/>
          <w:sz w:val="20"/>
        </w:rPr>
        <w:t>№ 535-IV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2012.07.10 </w:t>
      </w:r>
      <w:r>
        <w:rPr>
          <w:rFonts w:ascii="Consolas"/>
          <w:b w:val="false"/>
          <w:i w:val="false"/>
          <w:color w:val="000000"/>
          <w:sz w:val="20"/>
        </w:rPr>
        <w:t>№ 31-V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Заңдарымен.</w:t>
      </w:r>
    </w:p>
    <w:bookmarkEnd w:id="40"/>
    <w:bookmarkStart w:name="z22" w:id="41"/>
    <w:p>
      <w:pPr>
        <w:spacing w:after="0"/>
        <w:ind w:left="0"/>
        <w:jc w:val="left"/>
      </w:pPr>
      <w:r>
        <w:rPr>
          <w:rFonts w:ascii="Consolas"/>
          <w:b w:val="false"/>
          <w:i w:val="false"/>
          <w:color w:val="000000"/>
          <w:sz w:val="20"/>
        </w:rPr>
        <w:t>
      </w:t>
      </w:r>
      <w:r>
        <w:rPr>
          <w:rFonts w:ascii="Consolas"/>
          <w:b/>
          <w:i w:val="false"/>
          <w:color w:val="000000"/>
          <w:sz w:val="20"/>
        </w:rPr>
        <w:t>18-бап. Конкурс тәсілімен мемлекеттік сатып алуды жүзеге</w:t>
      </w:r>
      <w:r>
        <w:br/>
      </w:r>
      <w:r>
        <w:rPr>
          <w:rFonts w:ascii="Consolas"/>
          <w:b w:val="false"/>
          <w:i w:val="false"/>
          <w:color w:val="000000"/>
          <w:sz w:val="20"/>
        </w:rPr>
        <w:t>
               </w:t>
      </w:r>
      <w:r>
        <w:rPr>
          <w:rFonts w:ascii="Consolas"/>
          <w:b/>
          <w:i w:val="false"/>
          <w:color w:val="000000"/>
          <w:sz w:val="20"/>
        </w:rPr>
        <w:t xml:space="preserve">асыру туралы хабарлама </w:t>
      </w:r>
    </w:p>
    <w:bookmarkEnd w:id="41"/>
    <w:bookmarkStart w:name="z378" w:id="42"/>
    <w:p>
      <w:pPr>
        <w:spacing w:after="0"/>
        <w:ind w:left="0"/>
        <w:jc w:val="left"/>
      </w:pPr>
      <w:r>
        <w:rPr>
          <w:rFonts w:ascii="Consolas"/>
          <w:b w:val="false"/>
          <w:i w:val="false"/>
          <w:color w:val="000000"/>
          <w:sz w:val="20"/>
        </w:rPr>
        <w:t>
      Мемлекеттік сатып алуды ұйымдастырушы конкурстық құжаттама бекітілген күннен бастап үш жұмыс күнінен кешіктірмей, бірақ әлеуетті өнім берушілердің конкурсқа қатысуға өтінімдер ұсынуының соңғы күніне дейін кемінде күнтізбелік жиырма күн бұрын конкурс тәсілімен мемлекеттік сатып алуды жүзеге асыру туралы хабарландыру мәтінін мемлекеттік сатып алу веб-порталында жариялауға міндетті.</w:t>
      </w:r>
      <w:r>
        <w:br/>
      </w:r>
      <w:r>
        <w:rPr>
          <w:rFonts w:ascii="Consolas"/>
          <w:b w:val="false"/>
          <w:i w:val="false"/>
          <w:color w:val="000000"/>
          <w:sz w:val="20"/>
        </w:rPr>
        <w:t>
</w:t>
      </w:r>
      <w:r>
        <w:rPr>
          <w:rFonts w:ascii="Consolas"/>
          <w:b w:val="false"/>
          <w:i w:val="false"/>
          <w:color w:val="000000"/>
          <w:sz w:val="20"/>
        </w:rPr>
        <w:t>
      Конкурс тәсілімен мемлекеттік сатып алуды қайтадан жүзеге асыратын жағдайда мемлекеттік сатып алуды ұйымдастырушы конкурстық құжаттама бекітілген күннен бастап үш жұмыс күнінен кешіктірмей, бірақ конкурсқа қатысуға өтінімдер ұсынудың соңғы күніне дейін кемінде күнтізбелік он күн бұрын конкурс тәсілімен мемлекеттік сатып алуды қайтадан жүзеге асыру туралы хабарландыру мәтінін мемлекеттік сатып алу веб-порталында жариялауға міндетті.</w:t>
      </w:r>
      <w:r>
        <w:br/>
      </w:r>
      <w:r>
        <w:rPr>
          <w:rFonts w:ascii="Consolas"/>
          <w:b w:val="false"/>
          <w:i w:val="false"/>
          <w:color w:val="000000"/>
          <w:sz w:val="20"/>
        </w:rPr>
        <w:t>
      </w:t>
      </w:r>
      <w:r>
        <w:rPr>
          <w:rFonts w:ascii="Consolas"/>
          <w:b w:val="false"/>
          <w:i w:val="false"/>
          <w:color w:val="ff0000"/>
          <w:sz w:val="20"/>
        </w:rPr>
        <w:t xml:space="preserve">Ескерту. 18-бап жаңа редакцияда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End w:id="42"/>
    <w:bookmarkStart w:name="z23" w:id="43"/>
    <w:p>
      <w:pPr>
        <w:spacing w:after="0"/>
        <w:ind w:left="0"/>
        <w:jc w:val="left"/>
      </w:pPr>
      <w:r>
        <w:rPr>
          <w:rFonts w:ascii="Consolas"/>
          <w:b w:val="false"/>
          <w:i w:val="false"/>
          <w:color w:val="000000"/>
          <w:sz w:val="20"/>
        </w:rPr>
        <w:t>
      </w:t>
      </w:r>
      <w:r>
        <w:rPr>
          <w:rFonts w:ascii="Consolas"/>
          <w:b/>
          <w:i w:val="false"/>
          <w:color w:val="000000"/>
          <w:sz w:val="20"/>
        </w:rPr>
        <w:t>19-бап. Конкурстық құжаттаманы ұсыну</w:t>
      </w:r>
    </w:p>
    <w:bookmarkEnd w:id="43"/>
    <w:bookmarkStart w:name="z384" w:id="44"/>
    <w:p>
      <w:pPr>
        <w:spacing w:after="0"/>
        <w:ind w:left="0"/>
        <w:jc w:val="left"/>
      </w:pPr>
      <w:r>
        <w:rPr>
          <w:rFonts w:ascii="Consolas"/>
          <w:b w:val="false"/>
          <w:i w:val="false"/>
          <w:color w:val="000000"/>
          <w:sz w:val="20"/>
        </w:rPr>
        <w:t>
      Мемлекеттік сатып алуды ұйымдастырушы бекітілген конкурстық құжаттаманы мемлекеттік сатып алу веб-порталында жариялау арқылы мүдделі тұлғаларға конкурстық құжаттаманы ұсынады.</w:t>
      </w:r>
      <w:r>
        <w:br/>
      </w:r>
      <w:r>
        <w:rPr>
          <w:rFonts w:ascii="Consolas"/>
          <w:b w:val="false"/>
          <w:i w:val="false"/>
          <w:color w:val="000000"/>
          <w:sz w:val="20"/>
        </w:rPr>
        <w:t>
</w:t>
      </w:r>
      <w:r>
        <w:rPr>
          <w:rFonts w:ascii="Consolas"/>
          <w:b w:val="false"/>
          <w:i w:val="false"/>
          <w:color w:val="000000"/>
          <w:sz w:val="20"/>
        </w:rPr>
        <w:t>
      Мемлекеттік сатып алу веб-порталындағы конкурстық құжаттаманың көшірмесін алған, конкурс тәсілімен мемлекеттік сатып алуға қатысуға тілек білдірген тұлғалар туралы мәліметтер мемлекеттік сатып алу веб-порталында автоматты түрде тіркеледі.</w:t>
      </w:r>
      <w:r>
        <w:br/>
      </w:r>
      <w:r>
        <w:rPr>
          <w:rFonts w:ascii="Consolas"/>
          <w:b w:val="false"/>
          <w:i w:val="false"/>
          <w:color w:val="000000"/>
          <w:sz w:val="20"/>
        </w:rPr>
        <w:t>
      </w:t>
      </w:r>
      <w:r>
        <w:rPr>
          <w:rFonts w:ascii="Consolas"/>
          <w:b w:val="false"/>
          <w:i w:val="false"/>
          <w:color w:val="ff0000"/>
          <w:sz w:val="20"/>
        </w:rPr>
        <w:t xml:space="preserve">Ескерту. 19-бап жаңа редакцияда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End w:id="44"/>
    <w:bookmarkStart w:name="z24" w:id="45"/>
    <w:p>
      <w:pPr>
        <w:spacing w:after="0"/>
        <w:ind w:left="0"/>
        <w:jc w:val="left"/>
      </w:pPr>
      <w:r>
        <w:rPr>
          <w:rFonts w:ascii="Consolas"/>
          <w:b w:val="false"/>
          <w:i w:val="false"/>
          <w:color w:val="000000"/>
          <w:sz w:val="20"/>
        </w:rPr>
        <w:t>
      </w:t>
      </w:r>
      <w:r>
        <w:rPr>
          <w:rFonts w:ascii="Consolas"/>
          <w:b/>
          <w:i w:val="false"/>
          <w:color w:val="000000"/>
          <w:sz w:val="20"/>
        </w:rPr>
        <w:t xml:space="preserve">20-бап. Конкурстық құжаттаманың ережелерін түсіндіру </w:t>
      </w:r>
    </w:p>
    <w:bookmarkEnd w:id="45"/>
    <w:bookmarkStart w:name="z387" w:id="46"/>
    <w:p>
      <w:pPr>
        <w:spacing w:after="0"/>
        <w:ind w:left="0"/>
        <w:jc w:val="left"/>
      </w:pPr>
      <w:r>
        <w:rPr>
          <w:rFonts w:ascii="Consolas"/>
          <w:b w:val="false"/>
          <w:i w:val="false"/>
          <w:color w:val="000000"/>
          <w:sz w:val="20"/>
        </w:rPr>
        <w:t>
      1. Осы Заңның </w:t>
      </w:r>
      <w:r>
        <w:rPr>
          <w:rFonts w:ascii="Consolas"/>
          <w:b w:val="false"/>
          <w:i w:val="false"/>
          <w:color w:val="000000"/>
          <w:sz w:val="20"/>
        </w:rPr>
        <w:t>19-бабына</w:t>
      </w:r>
      <w:r>
        <w:rPr>
          <w:rFonts w:ascii="Consolas"/>
          <w:b w:val="false"/>
          <w:i w:val="false"/>
          <w:color w:val="000000"/>
          <w:sz w:val="20"/>
        </w:rPr>
        <w:t xml:space="preserve"> сәйкес өздері туралы мәліметтер мемлекеттік сатып алу веб-порталында автоматты түрде тіркелген тұлғалар конкурсқа қатысуға өтінімдер ұсынудың соңғы мерзімі өткенге дейін кемінде күнтізбелік бес күн бұрын мемлекеттік сатып алуды ұйымдастырушыға конкурстық құжаттаманың ережелерін түсіндіру туралы сауалмен өтініш жасауға құқылы. Конкурстық құжаттаманың ережелерін түсіндіру туралы сауал конкурстық құжаттамада көрсетілген тәсілдермен мемлекеттік сатып алуды ұйымдастырушыға жіберілуге тиіс.</w:t>
      </w:r>
      <w:r>
        <w:br/>
      </w:r>
      <w:r>
        <w:rPr>
          <w:rFonts w:ascii="Consolas"/>
          <w:b w:val="false"/>
          <w:i w:val="false"/>
          <w:color w:val="000000"/>
          <w:sz w:val="20"/>
        </w:rPr>
        <w:t>
</w:t>
      </w:r>
      <w:r>
        <w:rPr>
          <w:rFonts w:ascii="Consolas"/>
          <w:b w:val="false"/>
          <w:i w:val="false"/>
          <w:color w:val="000000"/>
          <w:sz w:val="20"/>
        </w:rPr>
        <w:t>
      Мемлекеттік сатып алуды ұйымдастырушы сауалды алған күннен бастап екі жұмыс күні ішінде оған жауап беруге және сауалдың кімнен келіп түскенін көрсетпестен, конкурстық құжаттаманы алған әлеуетті өнім берушілерді автоматты түрде хабардар ете отырып, мемлекеттік сатып алу веб-порталында конкурстық құжаттаманың ережелерін түсіндіру мәтінін жариялауға міндетті.</w:t>
      </w:r>
      <w:r>
        <w:br/>
      </w:r>
      <w:r>
        <w:rPr>
          <w:rFonts w:ascii="Consolas"/>
          <w:b w:val="false"/>
          <w:i w:val="false"/>
          <w:color w:val="000000"/>
          <w:sz w:val="20"/>
        </w:rPr>
        <w:t>
</w:t>
      </w:r>
      <w:r>
        <w:rPr>
          <w:rFonts w:ascii="Consolas"/>
          <w:b w:val="false"/>
          <w:i w:val="false"/>
          <w:color w:val="000000"/>
          <w:sz w:val="20"/>
        </w:rPr>
        <w:t>
      2. Мемлекеттік сатып алуды ұйымдастырушы конкурсқа қатысуға өтінімдер ұсынудың соңғы күні өткенге дейін күнтізбелік үш күннен кешіктірілмейтін мерзімде өз бастамасы бойынша немесе осы Заңның </w:t>
      </w:r>
      <w:r>
        <w:rPr>
          <w:rFonts w:ascii="Consolas"/>
          <w:b w:val="false"/>
          <w:i w:val="false"/>
          <w:color w:val="000000"/>
          <w:sz w:val="20"/>
        </w:rPr>
        <w:t>19-бабына</w:t>
      </w:r>
      <w:r>
        <w:rPr>
          <w:rFonts w:ascii="Consolas"/>
          <w:b w:val="false"/>
          <w:i w:val="false"/>
          <w:color w:val="000000"/>
          <w:sz w:val="20"/>
        </w:rPr>
        <w:t xml:space="preserve"> сәйкес өздері туралы мәліметтер мемлекеттік сатып алу веб-порталында автоматты түрде тіркелген тұлғалардың сауалына жауап ретінде конкурстық құжаттамаға өзгерістер және (немесе) толықтырулар енгізуге құқылы. Конкурстық құжаттамаға өзгерістер және (немесе) толықтырулар енгізу осы Заңның 17-бабының </w:t>
      </w:r>
      <w:r>
        <w:rPr>
          <w:rFonts w:ascii="Consolas"/>
          <w:b w:val="false"/>
          <w:i w:val="false"/>
          <w:color w:val="000000"/>
          <w:sz w:val="20"/>
        </w:rPr>
        <w:t>6-тармағында</w:t>
      </w:r>
      <w:r>
        <w:rPr>
          <w:rFonts w:ascii="Consolas"/>
          <w:b w:val="false"/>
          <w:i w:val="false"/>
          <w:color w:val="000000"/>
          <w:sz w:val="20"/>
        </w:rPr>
        <w:t xml:space="preserve"> белгіленген тәртіппен бекітіледі.</w:t>
      </w:r>
      <w:r>
        <w:br/>
      </w:r>
      <w:r>
        <w:rPr>
          <w:rFonts w:ascii="Consolas"/>
          <w:b w:val="false"/>
          <w:i w:val="false"/>
          <w:color w:val="000000"/>
          <w:sz w:val="20"/>
        </w:rPr>
        <w:t>
</w:t>
      </w:r>
      <w:r>
        <w:rPr>
          <w:rFonts w:ascii="Consolas"/>
          <w:b w:val="false"/>
          <w:i w:val="false"/>
          <w:color w:val="000000"/>
          <w:sz w:val="20"/>
        </w:rPr>
        <w:t>
      Мемлекеттік сатып алуды ұйымдастырушы конкурстық құжаттамаға өзгерістер және (немесе) толықтырулар енгізу туралы шешім қабылданған күннен бастап бір жұмыс күнінен кешіктірмей, осы Заңның </w:t>
      </w:r>
      <w:r>
        <w:rPr>
          <w:rFonts w:ascii="Consolas"/>
          <w:b w:val="false"/>
          <w:i w:val="false"/>
          <w:color w:val="000000"/>
          <w:sz w:val="20"/>
        </w:rPr>
        <w:t>19-бабына</w:t>
      </w:r>
      <w:r>
        <w:rPr>
          <w:rFonts w:ascii="Consolas"/>
          <w:b w:val="false"/>
          <w:i w:val="false"/>
          <w:color w:val="000000"/>
          <w:sz w:val="20"/>
        </w:rPr>
        <w:t xml:space="preserve"> сәйкес өздері туралы мәліметтер мемлекеттік сатып алу веб-порталында автоматты түрде тіркелген тұлғаларға енгізілген өзгерістер және (немесе) толықтырулар мәтінін мемлекеттік сатып алу веб-порталы арқылы жіберуге міндетті.</w:t>
      </w:r>
      <w:r>
        <w:br/>
      </w:r>
      <w:r>
        <w:rPr>
          <w:rFonts w:ascii="Consolas"/>
          <w:b w:val="false"/>
          <w:i w:val="false"/>
          <w:color w:val="000000"/>
          <w:sz w:val="20"/>
        </w:rPr>
        <w:t>
</w:t>
      </w:r>
      <w:r>
        <w:rPr>
          <w:rFonts w:ascii="Consolas"/>
          <w:b w:val="false"/>
          <w:i w:val="false"/>
          <w:color w:val="000000"/>
          <w:sz w:val="20"/>
        </w:rPr>
        <w:t>
      Конкурсқа қатысуға өтінімдер ұсынудың соңғы мерзімі кемінде күнтізбелік он бес күн мерзімге ұзартылуға тиіс.</w:t>
      </w:r>
      <w:r>
        <w:br/>
      </w:r>
      <w:r>
        <w:rPr>
          <w:rFonts w:ascii="Consolas"/>
          <w:b w:val="false"/>
          <w:i w:val="false"/>
          <w:color w:val="000000"/>
          <w:sz w:val="20"/>
        </w:rPr>
        <w:t>
      </w:t>
      </w:r>
      <w:r>
        <w:rPr>
          <w:rFonts w:ascii="Consolas"/>
          <w:b w:val="false"/>
          <w:i w:val="false"/>
          <w:color w:val="ff0000"/>
          <w:sz w:val="20"/>
        </w:rPr>
        <w:t xml:space="preserve">Ескерту. 20-бап жаңа редакцияда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End w:id="46"/>
    <w:bookmarkStart w:name="z25" w:id="47"/>
    <w:p>
      <w:pPr>
        <w:spacing w:after="0"/>
        <w:ind w:left="0"/>
        <w:jc w:val="left"/>
      </w:pPr>
      <w:r>
        <w:rPr>
          <w:rFonts w:ascii="Consolas"/>
          <w:b w:val="false"/>
          <w:i w:val="false"/>
          <w:color w:val="000000"/>
          <w:sz w:val="20"/>
        </w:rPr>
        <w:t>
      </w:t>
      </w:r>
      <w:r>
        <w:rPr>
          <w:rFonts w:ascii="Consolas"/>
          <w:b/>
          <w:i w:val="false"/>
          <w:color w:val="000000"/>
          <w:sz w:val="20"/>
        </w:rPr>
        <w:t xml:space="preserve">21-бап. Конкурсқа қатысуға өтінім </w:t>
      </w:r>
    </w:p>
    <w:bookmarkEnd w:id="47"/>
    <w:bookmarkStart w:name="z396" w:id="48"/>
    <w:p>
      <w:pPr>
        <w:spacing w:after="0"/>
        <w:ind w:left="0"/>
        <w:jc w:val="left"/>
      </w:pPr>
      <w:r>
        <w:rPr>
          <w:rFonts w:ascii="Consolas"/>
          <w:b w:val="false"/>
          <w:i w:val="false"/>
          <w:color w:val="000000"/>
          <w:sz w:val="20"/>
        </w:rPr>
        <w:t>
      1. Конкурсқа қатысуға өтінім әлеуетті өнім берушінің конкурстық құжаттамада белгіленген талаптарға және шарттарға сәйкес тауарларды беруді, жұмыстарды орындауды, қызмет көрсетуді жүзеге асыруға келісім беру нысаны болып табылады.</w:t>
      </w:r>
      <w:r>
        <w:br/>
      </w:r>
      <w:r>
        <w:rPr>
          <w:rFonts w:ascii="Consolas"/>
          <w:b w:val="false"/>
          <w:i w:val="false"/>
          <w:color w:val="000000"/>
          <w:sz w:val="20"/>
        </w:rPr>
        <w:t>
</w:t>
      </w:r>
      <w:r>
        <w:rPr>
          <w:rFonts w:ascii="Consolas"/>
          <w:b w:val="false"/>
          <w:i w:val="false"/>
          <w:color w:val="000000"/>
          <w:sz w:val="20"/>
        </w:rPr>
        <w:t>
      2. Конкурсқа қатысуға өтінім әлеуетті өнім берушінің:</w:t>
      </w:r>
      <w:r>
        <w:br/>
      </w:r>
      <w:r>
        <w:rPr>
          <w:rFonts w:ascii="Consolas"/>
          <w:b w:val="false"/>
          <w:i w:val="false"/>
          <w:color w:val="000000"/>
          <w:sz w:val="20"/>
        </w:rPr>
        <w:t>
</w:t>
      </w:r>
      <w:r>
        <w:rPr>
          <w:rFonts w:ascii="Consolas"/>
          <w:b w:val="false"/>
          <w:i w:val="false"/>
          <w:color w:val="000000"/>
          <w:sz w:val="20"/>
        </w:rPr>
        <w:t>
      1) осы Заңның </w:t>
      </w:r>
      <w:r>
        <w:rPr>
          <w:rFonts w:ascii="Consolas"/>
          <w:b w:val="false"/>
          <w:i w:val="false"/>
          <w:color w:val="000000"/>
          <w:sz w:val="20"/>
        </w:rPr>
        <w:t>6-бабында</w:t>
      </w:r>
      <w:r>
        <w:rPr>
          <w:rFonts w:ascii="Consolas"/>
          <w:b w:val="false"/>
          <w:i w:val="false"/>
          <w:color w:val="000000"/>
          <w:sz w:val="20"/>
        </w:rPr>
        <w:t xml:space="preserve"> көзделген шектеулерді бұзушылықтың болмағандығы туралы;</w:t>
      </w:r>
      <w:r>
        <w:br/>
      </w:r>
      <w:r>
        <w:rPr>
          <w:rFonts w:ascii="Consolas"/>
          <w:b w:val="false"/>
          <w:i w:val="false"/>
          <w:color w:val="000000"/>
          <w:sz w:val="20"/>
        </w:rPr>
        <w:t>
</w:t>
      </w:r>
      <w:r>
        <w:rPr>
          <w:rFonts w:ascii="Consolas"/>
          <w:b w:val="false"/>
          <w:i w:val="false"/>
          <w:color w:val="000000"/>
          <w:sz w:val="20"/>
        </w:rPr>
        <w:t>
      2) өзінің және тапсырыс берушінің не мемлекеттік сатып алуды ұйымдастырушының арасында осы Заңда тыйым салынған қарым-қатынастардың болмағандығы туралы;</w:t>
      </w:r>
      <w:r>
        <w:br/>
      </w:r>
      <w:r>
        <w:rPr>
          <w:rFonts w:ascii="Consolas"/>
          <w:b w:val="false"/>
          <w:i w:val="false"/>
          <w:color w:val="000000"/>
          <w:sz w:val="20"/>
        </w:rPr>
        <w:t>
</w:t>
      </w:r>
      <w:r>
        <w:rPr>
          <w:rFonts w:ascii="Consolas"/>
          <w:b w:val="false"/>
          <w:i w:val="false"/>
          <w:color w:val="000000"/>
          <w:sz w:val="20"/>
        </w:rPr>
        <w:t>
      3) Қазақстан Республикасының </w:t>
      </w:r>
      <w:r>
        <w:rPr>
          <w:rFonts w:ascii="Consolas"/>
          <w:b w:val="false"/>
          <w:i w:val="false"/>
          <w:color w:val="000000"/>
          <w:sz w:val="20"/>
        </w:rPr>
        <w:t>заңдарында</w:t>
      </w:r>
      <w:r>
        <w:rPr>
          <w:rFonts w:ascii="Consolas"/>
          <w:b w:val="false"/>
          <w:i w:val="false"/>
          <w:color w:val="000000"/>
          <w:sz w:val="20"/>
        </w:rPr>
        <w:t xml:space="preserve"> белгіленген тәртіппен осы Заңның 37-бабының </w:t>
      </w:r>
      <w:r>
        <w:rPr>
          <w:rFonts w:ascii="Consolas"/>
          <w:b w:val="false"/>
          <w:i w:val="false"/>
          <w:color w:val="000000"/>
          <w:sz w:val="20"/>
        </w:rPr>
        <w:t>10-тармағында</w:t>
      </w:r>
      <w:r>
        <w:rPr>
          <w:rFonts w:ascii="Consolas"/>
          <w:b w:val="false"/>
          <w:i w:val="false"/>
          <w:color w:val="000000"/>
          <w:sz w:val="20"/>
        </w:rPr>
        <w:t xml:space="preserve"> көзделген фактілер анықталған жағдайда мемлекеттік сатып алу туралы шартты бұзуға келісімі туралы растауды қамтуға тиіс. </w:t>
      </w:r>
      <w:r>
        <w:br/>
      </w:r>
      <w:r>
        <w:rPr>
          <w:rFonts w:ascii="Consolas"/>
          <w:b w:val="false"/>
          <w:i w:val="false"/>
          <w:color w:val="000000"/>
          <w:sz w:val="20"/>
        </w:rPr>
        <w:t>
</w:t>
      </w:r>
      <w:r>
        <w:rPr>
          <w:rFonts w:ascii="Consolas"/>
          <w:b w:val="false"/>
          <w:i w:val="false"/>
          <w:color w:val="000000"/>
          <w:sz w:val="20"/>
        </w:rPr>
        <w:t>
      Конкурсқа қатысуға өтінімде қамтылуға тиісті мәліметтер, сондай-ақ құжаттар электрондық мемлекеттік сатып алуды </w:t>
      </w:r>
      <w:r>
        <w:rPr>
          <w:rFonts w:ascii="Consolas"/>
          <w:b w:val="false"/>
          <w:i w:val="false"/>
          <w:color w:val="000000"/>
          <w:sz w:val="20"/>
        </w:rPr>
        <w:t>өткізу</w:t>
      </w:r>
      <w:r>
        <w:rPr>
          <w:rFonts w:ascii="Consolas"/>
          <w:b w:val="false"/>
          <w:i w:val="false"/>
          <w:color w:val="000000"/>
          <w:sz w:val="20"/>
        </w:rPr>
        <w:t xml:space="preserve">  </w:t>
      </w:r>
      <w:r>
        <w:rPr>
          <w:rFonts w:ascii="Consolas"/>
          <w:b w:val="false"/>
          <w:i w:val="false"/>
          <w:color w:val="000000"/>
          <w:sz w:val="20"/>
        </w:rPr>
        <w:t>қағидаларында</w:t>
      </w:r>
      <w:r>
        <w:rPr>
          <w:rFonts w:ascii="Consolas"/>
          <w:b w:val="false"/>
          <w:i w:val="false"/>
          <w:color w:val="000000"/>
          <w:sz w:val="20"/>
        </w:rPr>
        <w:t xml:space="preserve"> айқындалады.</w:t>
      </w:r>
      <w:r>
        <w:br/>
      </w:r>
      <w:r>
        <w:rPr>
          <w:rFonts w:ascii="Consolas"/>
          <w:b w:val="false"/>
          <w:i w:val="false"/>
          <w:color w:val="000000"/>
          <w:sz w:val="20"/>
        </w:rPr>
        <w:t>
</w:t>
      </w:r>
      <w:r>
        <w:rPr>
          <w:rFonts w:ascii="Consolas"/>
          <w:b w:val="false"/>
          <w:i w:val="false"/>
          <w:color w:val="000000"/>
          <w:sz w:val="20"/>
        </w:rPr>
        <w:t>
      3. Конкурсқа қатысуға өтінімнің қолданылу мерзімі конкурстық құжаттамада белгіленген талап етілетін мерзімге сәйкес келуге тиіс.</w:t>
      </w:r>
      <w:r>
        <w:br/>
      </w:r>
      <w:r>
        <w:rPr>
          <w:rFonts w:ascii="Consolas"/>
          <w:b w:val="false"/>
          <w:i w:val="false"/>
          <w:color w:val="000000"/>
          <w:sz w:val="20"/>
        </w:rPr>
        <w:t>
      </w:t>
      </w:r>
      <w:r>
        <w:rPr>
          <w:rFonts w:ascii="Consolas"/>
          <w:b w:val="false"/>
          <w:i w:val="false"/>
          <w:color w:val="ff0000"/>
          <w:sz w:val="20"/>
        </w:rPr>
        <w:t xml:space="preserve">Ескерту. 21-бапқа өзгерістер енгізілді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Заңдарымен.</w:t>
      </w:r>
    </w:p>
    <w:bookmarkEnd w:id="48"/>
    <w:bookmarkStart w:name="z26" w:id="49"/>
    <w:p>
      <w:pPr>
        <w:spacing w:after="0"/>
        <w:ind w:left="0"/>
        <w:jc w:val="left"/>
      </w:pPr>
      <w:r>
        <w:rPr>
          <w:rFonts w:ascii="Consolas"/>
          <w:b w:val="false"/>
          <w:i w:val="false"/>
          <w:color w:val="000000"/>
          <w:sz w:val="20"/>
        </w:rPr>
        <w:t>
      </w:t>
      </w:r>
      <w:r>
        <w:rPr>
          <w:rFonts w:ascii="Consolas"/>
          <w:b/>
          <w:i w:val="false"/>
          <w:color w:val="000000"/>
          <w:sz w:val="20"/>
        </w:rPr>
        <w:t>22-бап. Конкурсқа қатысуға өтінім ұсыну</w:t>
      </w:r>
    </w:p>
    <w:bookmarkEnd w:id="49"/>
    <w:bookmarkStart w:name="z402" w:id="50"/>
    <w:p>
      <w:pPr>
        <w:spacing w:after="0"/>
        <w:ind w:left="0"/>
        <w:jc w:val="left"/>
      </w:pPr>
      <w:r>
        <w:rPr>
          <w:rFonts w:ascii="Consolas"/>
          <w:b w:val="false"/>
          <w:i w:val="false"/>
          <w:color w:val="000000"/>
          <w:sz w:val="20"/>
        </w:rPr>
        <w:t>
      1. Әлеуетті өнім беруші конкурсқа қатысуға өтінімді мемлекеттік сатып алуды ұйымдастырушыға оны ұсынудың конкурстық құжаттамада көрсетілген соңғы мерзімі өткенге дейін мемлекеттік сатып алу веб-порталы арқылы электрондық құжат нысанында ұсынады.</w:t>
      </w:r>
      <w:r>
        <w:br/>
      </w:r>
      <w:r>
        <w:rPr>
          <w:rFonts w:ascii="Consolas"/>
          <w:b w:val="false"/>
          <w:i w:val="false"/>
          <w:color w:val="000000"/>
          <w:sz w:val="20"/>
        </w:rPr>
        <w:t>
</w:t>
      </w:r>
      <w:r>
        <w:rPr>
          <w:rFonts w:ascii="Consolas"/>
          <w:b w:val="false"/>
          <w:i w:val="false"/>
          <w:color w:val="000000"/>
          <w:sz w:val="20"/>
        </w:rPr>
        <w:t>
      Әлеуетті өнім берушінің конкурсқа қатысуға өтінімі:</w:t>
      </w:r>
      <w:r>
        <w:br/>
      </w:r>
      <w:r>
        <w:rPr>
          <w:rFonts w:ascii="Consolas"/>
          <w:b w:val="false"/>
          <w:i w:val="false"/>
          <w:color w:val="000000"/>
          <w:sz w:val="20"/>
        </w:rPr>
        <w:t>
</w:t>
      </w:r>
      <w:r>
        <w:rPr>
          <w:rFonts w:ascii="Consolas"/>
          <w:b w:val="false"/>
          <w:i w:val="false"/>
          <w:color w:val="000000"/>
          <w:sz w:val="20"/>
        </w:rPr>
        <w:t>
      1) әлеуетті өнім беруші осы конкурсқа қатысуға бұрын өтінім берген;</w:t>
      </w:r>
      <w:r>
        <w:br/>
      </w:r>
      <w:r>
        <w:rPr>
          <w:rFonts w:ascii="Consolas"/>
          <w:b w:val="false"/>
          <w:i w:val="false"/>
          <w:color w:val="000000"/>
          <w:sz w:val="20"/>
        </w:rPr>
        <w:t>
</w:t>
      </w:r>
      <w:r>
        <w:rPr>
          <w:rFonts w:ascii="Consolas"/>
          <w:b w:val="false"/>
          <w:i w:val="false"/>
          <w:color w:val="000000"/>
          <w:sz w:val="20"/>
        </w:rPr>
        <w:t>
      2) конкурсқа қатысуға өтінім мемлекеттік сатып алу веб-порталына осы конкурсқа қатысуға өтінімдерді қабылдаудың соңғы мерзімі өткеннен кейін келіп түскен;</w:t>
      </w:r>
      <w:r>
        <w:br/>
      </w:r>
      <w:r>
        <w:rPr>
          <w:rFonts w:ascii="Consolas"/>
          <w:b w:val="false"/>
          <w:i w:val="false"/>
          <w:color w:val="000000"/>
          <w:sz w:val="20"/>
        </w:rPr>
        <w:t>
</w:t>
      </w:r>
      <w:r>
        <w:rPr>
          <w:rFonts w:ascii="Consolas"/>
          <w:b w:val="false"/>
          <w:i w:val="false"/>
          <w:color w:val="000000"/>
          <w:sz w:val="20"/>
        </w:rPr>
        <w:t>
      3) осы Заңның 6-бабы 1-тармағының </w:t>
      </w:r>
      <w:r>
        <w:rPr>
          <w:rFonts w:ascii="Consolas"/>
          <w:b w:val="false"/>
          <w:i w:val="false"/>
          <w:color w:val="000000"/>
          <w:sz w:val="20"/>
        </w:rPr>
        <w:t>3)</w:t>
      </w:r>
      <w:r>
        <w:rPr>
          <w:rFonts w:ascii="Consolas"/>
          <w:b w:val="false"/>
          <w:i w:val="false"/>
          <w:color w:val="000000"/>
          <w:sz w:val="20"/>
        </w:rPr>
        <w:t>, </w:t>
      </w:r>
      <w:r>
        <w:rPr>
          <w:rFonts w:ascii="Consolas"/>
          <w:b w:val="false"/>
          <w:i w:val="false"/>
          <w:color w:val="000000"/>
          <w:sz w:val="20"/>
        </w:rPr>
        <w:t>3-1)</w:t>
      </w:r>
      <w:r>
        <w:rPr>
          <w:rFonts w:ascii="Consolas"/>
          <w:b w:val="false"/>
          <w:i w:val="false"/>
          <w:color w:val="000000"/>
          <w:sz w:val="20"/>
        </w:rPr>
        <w:t>, </w:t>
      </w:r>
      <w:r>
        <w:rPr>
          <w:rFonts w:ascii="Consolas"/>
          <w:b w:val="false"/>
          <w:i w:val="false"/>
          <w:color w:val="000000"/>
          <w:sz w:val="20"/>
        </w:rPr>
        <w:t>3-2)</w:t>
      </w:r>
      <w:r>
        <w:rPr>
          <w:rFonts w:ascii="Consolas"/>
          <w:b w:val="false"/>
          <w:i w:val="false"/>
          <w:color w:val="000000"/>
          <w:sz w:val="20"/>
        </w:rPr>
        <w:t xml:space="preserve"> және  </w:t>
      </w:r>
      <w:r>
        <w:rPr>
          <w:rFonts w:ascii="Consolas"/>
          <w:b w:val="false"/>
          <w:i w:val="false"/>
          <w:color w:val="000000"/>
          <w:sz w:val="20"/>
        </w:rPr>
        <w:t>4)</w:t>
      </w:r>
      <w:r>
        <w:rPr>
          <w:rFonts w:ascii="Consolas"/>
          <w:b w:val="false"/>
          <w:i w:val="false"/>
          <w:color w:val="000000"/>
          <w:sz w:val="20"/>
        </w:rPr>
        <w:t>тармақшаларында көзделген жағдайларда, мемлекеттік сатып алу веб-порталының автоматты түрде қабылдамауына жатады.</w:t>
      </w:r>
      <w:r>
        <w:br/>
      </w:r>
      <w:r>
        <w:rPr>
          <w:rFonts w:ascii="Consolas"/>
          <w:b w:val="false"/>
          <w:i w:val="false"/>
          <w:color w:val="000000"/>
          <w:sz w:val="20"/>
        </w:rPr>
        <w:t>
</w:t>
      </w:r>
      <w:r>
        <w:rPr>
          <w:rFonts w:ascii="Consolas"/>
          <w:b w:val="false"/>
          <w:i w:val="false"/>
          <w:color w:val="000000"/>
          <w:sz w:val="20"/>
        </w:rPr>
        <w:t>
      2. Конкурс тәсілімен мемлекеттік сатып алуға қатысуға әлеуетті өнім берушілер берген өтінімдер мемлекеттік сатып алу веб-порталында электрондық мемлекеттік сатып алуды өткізу қағидаларында көзделген конкурсқа қатысуға өтінімдерді электрондық тіркеу журналында автоматты түрде тіркеледі.</w:t>
      </w:r>
      <w:r>
        <w:br/>
      </w:r>
      <w:r>
        <w:rPr>
          <w:rFonts w:ascii="Consolas"/>
          <w:b w:val="false"/>
          <w:i w:val="false"/>
          <w:color w:val="000000"/>
          <w:sz w:val="20"/>
        </w:rPr>
        <w:t>
</w:t>
      </w:r>
      <w:r>
        <w:rPr>
          <w:rFonts w:ascii="Consolas"/>
          <w:b w:val="false"/>
          <w:i w:val="false"/>
          <w:color w:val="000000"/>
          <w:sz w:val="20"/>
        </w:rPr>
        <w:t>
      3. Әлеуетті өнім беруші конкурсқа қатысуға өтінімдер ұсыну мерзімінің аяқталуынан кешіктірмей:</w:t>
      </w:r>
      <w:r>
        <w:br/>
      </w:r>
      <w:r>
        <w:rPr>
          <w:rFonts w:ascii="Consolas"/>
          <w:b w:val="false"/>
          <w:i w:val="false"/>
          <w:color w:val="000000"/>
          <w:sz w:val="20"/>
        </w:rPr>
        <w:t>
</w:t>
      </w:r>
      <w:r>
        <w:rPr>
          <w:rFonts w:ascii="Consolas"/>
          <w:b w:val="false"/>
          <w:i w:val="false"/>
          <w:color w:val="000000"/>
          <w:sz w:val="20"/>
        </w:rPr>
        <w:t>
      1) конкурсқа қатысуға енгізілген өтінімді өзгертуге және (немесе) толықтыруға;</w:t>
      </w:r>
      <w:r>
        <w:br/>
      </w:r>
      <w:r>
        <w:rPr>
          <w:rFonts w:ascii="Consolas"/>
          <w:b w:val="false"/>
          <w:i w:val="false"/>
          <w:color w:val="000000"/>
          <w:sz w:val="20"/>
        </w:rPr>
        <w:t>
</w:t>
      </w:r>
      <w:r>
        <w:rPr>
          <w:rFonts w:ascii="Consolas"/>
          <w:b w:val="false"/>
          <w:i w:val="false"/>
          <w:color w:val="000000"/>
          <w:sz w:val="20"/>
        </w:rPr>
        <w:t>
      2) конкурсқа қатысуға өзі енгізген өтінімді қамтамасыз етуді қайтарып алу құқығын жоғалтпастан, өзінің конкурсқа қатысуға өтінімін кері қайтарып алуға құқылы.</w:t>
      </w:r>
      <w:r>
        <w:br/>
      </w:r>
      <w:r>
        <w:rPr>
          <w:rFonts w:ascii="Consolas"/>
          <w:b w:val="false"/>
          <w:i w:val="false"/>
          <w:color w:val="000000"/>
          <w:sz w:val="20"/>
        </w:rPr>
        <w:t>
</w:t>
      </w:r>
      <w:r>
        <w:rPr>
          <w:rFonts w:ascii="Consolas"/>
          <w:b w:val="false"/>
          <w:i w:val="false"/>
          <w:color w:val="000000"/>
          <w:sz w:val="20"/>
        </w:rPr>
        <w:t>
      Конкурс тәсілімен мемлекеттік сатып алуға қатысуға өтінімдер ұсынудың соңғы мерзімі өткеннен кейін конкурсқа қатысуға өтінімге өзгерістер және (немесе) толықтырулар енгізуге, сол сияқты оны кері қайтарып алуға жол берілмейді.</w:t>
      </w:r>
      <w:r>
        <w:br/>
      </w:r>
      <w:r>
        <w:rPr>
          <w:rFonts w:ascii="Consolas"/>
          <w:b w:val="false"/>
          <w:i w:val="false"/>
          <w:color w:val="000000"/>
          <w:sz w:val="20"/>
        </w:rPr>
        <w:t>
</w:t>
      </w:r>
      <w:r>
        <w:rPr>
          <w:rFonts w:ascii="Consolas"/>
          <w:b w:val="false"/>
          <w:i w:val="false"/>
          <w:color w:val="000000"/>
          <w:sz w:val="20"/>
        </w:rPr>
        <w:t>
      4. Мемлекеттік сатып алуды ұйымдастырушы конкурсқа қатысуға өтінімдердің конкурстық құжаттамада белгіленген қолданыс мерзімі өткенге дейін күнтізбелік он күннен кешіктірмей, әлеуетті өнім берушілерден олардың қолданыс мерзімін нақты уақыт кезеңіне ұзартуды сұратуға құқылы. Әлеуетті өнім беруші:</w:t>
      </w:r>
      <w:r>
        <w:br/>
      </w:r>
      <w:r>
        <w:rPr>
          <w:rFonts w:ascii="Consolas"/>
          <w:b w:val="false"/>
          <w:i w:val="false"/>
          <w:color w:val="000000"/>
          <w:sz w:val="20"/>
        </w:rPr>
        <w:t>
</w:t>
      </w:r>
      <w:r>
        <w:rPr>
          <w:rFonts w:ascii="Consolas"/>
          <w:b w:val="false"/>
          <w:i w:val="false"/>
          <w:color w:val="000000"/>
          <w:sz w:val="20"/>
        </w:rPr>
        <w:t>
      1) өзінің конкурсқа қатысуға өтінімінің қолданыс мерзімі ішінде конкурс тәсілімен өткізілетін мемлекеттік сатып алуға қатысу;</w:t>
      </w:r>
      <w:r>
        <w:br/>
      </w:r>
      <w:r>
        <w:rPr>
          <w:rFonts w:ascii="Consolas"/>
          <w:b w:val="false"/>
          <w:i w:val="false"/>
          <w:color w:val="000000"/>
          <w:sz w:val="20"/>
        </w:rPr>
        <w:t>
</w:t>
      </w:r>
      <w:r>
        <w:rPr>
          <w:rFonts w:ascii="Consolas"/>
          <w:b w:val="false"/>
          <w:i w:val="false"/>
          <w:color w:val="000000"/>
          <w:sz w:val="20"/>
        </w:rPr>
        <w:t>
      2) конкурсқа қатысуға өзі енгізген өтінімді қамтамасыз етуді мұндай өтінімнің қолданыс мерзімі өткеннен кейін қайтарып алу құқығын жоғалтпастан, мұндай сауалды қабылдамауға құқылы.</w:t>
      </w:r>
      <w:r>
        <w:br/>
      </w:r>
      <w:r>
        <w:rPr>
          <w:rFonts w:ascii="Consolas"/>
          <w:b w:val="false"/>
          <w:i w:val="false"/>
          <w:color w:val="000000"/>
          <w:sz w:val="20"/>
        </w:rPr>
        <w:t>
</w:t>
      </w:r>
      <w:r>
        <w:rPr>
          <w:rFonts w:ascii="Consolas"/>
          <w:b w:val="false"/>
          <w:i w:val="false"/>
          <w:color w:val="000000"/>
          <w:sz w:val="20"/>
        </w:rPr>
        <w:t>
      5. Әлеуетті өнім беруші конкурс тәсілімен мемлекеттік сатып алуға өзінің қатысуына байланысты барлық шығыстарды көтереді. Тапсырыс беруші, мемлекеттік сатып алуды ұйымдастырушы, мемлекеттік сатып алуды бірыңғай ұйымдастырушы, конкурстық комиссия, сараптама комиссиясы, сарапшы, электрондық мемлекеттік сатып алу саласындағы бірыңғай оператор конкурс тәсілімен мемлекеттік сатып алудың қорытындыларына қарамастан, мұндай шығыстарды өтеу жөніндегі міндеттемелерді мойнына алмайды.</w:t>
      </w:r>
      <w:r>
        <w:br/>
      </w:r>
      <w:r>
        <w:rPr>
          <w:rFonts w:ascii="Consolas"/>
          <w:b w:val="false"/>
          <w:i w:val="false"/>
          <w:color w:val="000000"/>
          <w:sz w:val="20"/>
        </w:rPr>
        <w:t>
      </w:t>
      </w:r>
      <w:r>
        <w:rPr>
          <w:rFonts w:ascii="Consolas"/>
          <w:b w:val="false"/>
          <w:i w:val="false"/>
          <w:color w:val="ff0000"/>
          <w:sz w:val="20"/>
        </w:rPr>
        <w:t xml:space="preserve">Ескерту. 22-бап жаңа редакцияда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End w:id="50"/>
    <w:bookmarkStart w:name="z27" w:id="51"/>
    <w:p>
      <w:pPr>
        <w:spacing w:after="0"/>
        <w:ind w:left="0"/>
        <w:jc w:val="left"/>
      </w:pPr>
      <w:r>
        <w:rPr>
          <w:rFonts w:ascii="Consolas"/>
          <w:b w:val="false"/>
          <w:i w:val="false"/>
          <w:color w:val="000000"/>
          <w:sz w:val="20"/>
        </w:rPr>
        <w:t>
      </w:t>
      </w:r>
      <w:r>
        <w:rPr>
          <w:rFonts w:ascii="Consolas"/>
          <w:b/>
          <w:i w:val="false"/>
          <w:color w:val="000000"/>
          <w:sz w:val="20"/>
        </w:rPr>
        <w:t xml:space="preserve">23-бап. Конкурсқа қатысуға өтінімді қамтамасыз ету </w:t>
      </w:r>
    </w:p>
    <w:bookmarkEnd w:id="51"/>
    <w:p>
      <w:pPr>
        <w:spacing w:after="0"/>
        <w:ind w:left="0"/>
        <w:jc w:val="left"/>
      </w:pPr>
      <w:r>
        <w:rPr>
          <w:rFonts w:ascii="Consolas"/>
          <w:b w:val="false"/>
          <w:i w:val="false"/>
          <w:color w:val="ff0000"/>
          <w:sz w:val="20"/>
        </w:rPr>
        <w:t xml:space="preserve">      Ескерту. 23-бап алып тасталды - ҚР 14.01.2014 </w:t>
      </w:r>
      <w:r>
        <w:rPr>
          <w:rFonts w:ascii="Consolas"/>
          <w:b w:val="false"/>
          <w:i w:val="false"/>
          <w:color w:val="ff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Start w:name="z597" w:id="52"/>
    <w:p>
      <w:pPr>
        <w:spacing w:after="0"/>
        <w:ind w:left="0"/>
        <w:jc w:val="left"/>
      </w:pPr>
      <w:r>
        <w:rPr>
          <w:rFonts w:ascii="Consolas"/>
          <w:b w:val="false"/>
          <w:i w:val="false"/>
          <w:color w:val="000000"/>
          <w:sz w:val="20"/>
        </w:rPr>
        <w:t>
      </w:t>
      </w:r>
      <w:r>
        <w:rPr>
          <w:rFonts w:ascii="Consolas"/>
          <w:b/>
          <w:i w:val="false"/>
          <w:color w:val="000000"/>
          <w:sz w:val="20"/>
        </w:rPr>
        <w:t>23-1-бап. Конкурс тәсілімен электрондық мемлекеттік сатып</w:t>
      </w:r>
      <w:r>
        <w:br/>
      </w:r>
      <w:r>
        <w:rPr>
          <w:rFonts w:ascii="Consolas"/>
          <w:b w:val="false"/>
          <w:i w:val="false"/>
          <w:color w:val="000000"/>
          <w:sz w:val="20"/>
        </w:rPr>
        <w:t>
                 </w:t>
      </w:r>
      <w:r>
        <w:rPr>
          <w:rFonts w:ascii="Consolas"/>
          <w:b/>
          <w:i w:val="false"/>
          <w:color w:val="000000"/>
          <w:sz w:val="20"/>
        </w:rPr>
        <w:t>алуға қатысуға өтінімді қамтамасыз ету</w:t>
      </w:r>
    </w:p>
    <w:bookmarkEnd w:id="52"/>
    <w:bookmarkStart w:name="z643" w:id="53"/>
    <w:p>
      <w:pPr>
        <w:spacing w:after="0"/>
        <w:ind w:left="0"/>
        <w:jc w:val="left"/>
      </w:pPr>
      <w:r>
        <w:rPr>
          <w:rFonts w:ascii="Consolas"/>
          <w:b w:val="false"/>
          <w:i w:val="false"/>
          <w:color w:val="000000"/>
          <w:sz w:val="20"/>
        </w:rPr>
        <w:t>
      1. Әлеуетті өнім беруші конкурс тәсілімен электрондық мемлекеттік сатып алуға қатысуға өтінімді қамтамасыз етуді:</w:t>
      </w:r>
      <w:r>
        <w:br/>
      </w:r>
      <w:r>
        <w:rPr>
          <w:rFonts w:ascii="Consolas"/>
          <w:b w:val="false"/>
          <w:i w:val="false"/>
          <w:color w:val="000000"/>
          <w:sz w:val="20"/>
        </w:rPr>
        <w:t>
</w:t>
      </w:r>
      <w:r>
        <w:rPr>
          <w:rFonts w:ascii="Consolas"/>
          <w:b w:val="false"/>
          <w:i w:val="false"/>
          <w:color w:val="000000"/>
          <w:sz w:val="20"/>
        </w:rPr>
        <w:t>
      1) өзін конкурсқа қатысушы деп таныған жағдайда, өзінің конкурстық баға ұсынысын белгіленген мерзімде беретінінің, ал кейіннен оны кері қайтарып алмайтынының;</w:t>
      </w:r>
      <w:r>
        <w:br/>
      </w:r>
      <w:r>
        <w:rPr>
          <w:rFonts w:ascii="Consolas"/>
          <w:b w:val="false"/>
          <w:i w:val="false"/>
          <w:color w:val="000000"/>
          <w:sz w:val="20"/>
        </w:rPr>
        <w:t>
</w:t>
      </w:r>
      <w:r>
        <w:rPr>
          <w:rFonts w:ascii="Consolas"/>
          <w:b w:val="false"/>
          <w:i w:val="false"/>
          <w:color w:val="000000"/>
          <w:sz w:val="20"/>
        </w:rPr>
        <w:t>
      2) өзін конкурстың жеңімпазы деп анықтаған жағдайда, мемлекеттік сатып алу туралы шартты жасасатындығының;</w:t>
      </w:r>
      <w:r>
        <w:br/>
      </w:r>
      <w:r>
        <w:rPr>
          <w:rFonts w:ascii="Consolas"/>
          <w:b w:val="false"/>
          <w:i w:val="false"/>
          <w:color w:val="000000"/>
          <w:sz w:val="20"/>
        </w:rPr>
        <w:t>
</w:t>
      </w:r>
      <w:r>
        <w:rPr>
          <w:rFonts w:ascii="Consolas"/>
          <w:b w:val="false"/>
          <w:i w:val="false"/>
          <w:color w:val="000000"/>
          <w:sz w:val="20"/>
        </w:rPr>
        <w:t>
      3) конкурстық құжаттамада белгіленген мемлекеттік сатып алу туралы шартты жасасатындығының, мемлекеттік сатып алу туралы шарттың орындалуын қамтамасыз етуді енгізу және (немесе) оны енгізу мерзімдері туралы талаптарды уақтылы және тиісті түрде орындайтындығының кепілі ретінде енгізеді.</w:t>
      </w:r>
      <w:r>
        <w:br/>
      </w:r>
      <w:r>
        <w:rPr>
          <w:rFonts w:ascii="Consolas"/>
          <w:b w:val="false"/>
          <w:i w:val="false"/>
          <w:color w:val="000000"/>
          <w:sz w:val="20"/>
        </w:rPr>
        <w:t>
</w:t>
      </w:r>
      <w:r>
        <w:rPr>
          <w:rFonts w:ascii="Consolas"/>
          <w:b w:val="false"/>
          <w:i w:val="false"/>
          <w:color w:val="000000"/>
          <w:sz w:val="20"/>
        </w:rPr>
        <w:t>
      2. Конкурс тәсілімен электрондық мемлекеттік сатып алуға қатысуға өтінімді қамтамасыз ету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айқындалған тәртіппен тауарларды, жұмыстарды, қызметтерді сатып алу үшін бөлінген соманың бір пайызы мөлшерінде енгізіледі.</w:t>
      </w:r>
      <w:r>
        <w:br/>
      </w:r>
      <w:r>
        <w:rPr>
          <w:rFonts w:ascii="Consolas"/>
          <w:b w:val="false"/>
          <w:i w:val="false"/>
          <w:color w:val="000000"/>
          <w:sz w:val="20"/>
        </w:rPr>
        <w:t>
</w:t>
      </w:r>
      <w:r>
        <w:rPr>
          <w:rFonts w:ascii="Consolas"/>
          <w:b w:val="false"/>
          <w:i w:val="false"/>
          <w:color w:val="000000"/>
          <w:sz w:val="20"/>
        </w:rPr>
        <w:t>
      3. Әлеуетті өнім беруші конкурс тәсілімен электрондық мемлекеттік сатып алуға қатысуға өтінімді қамтамасыз етудің мынадай түрлерінің біреуін:</w:t>
      </w:r>
      <w:r>
        <w:br/>
      </w:r>
      <w:r>
        <w:rPr>
          <w:rFonts w:ascii="Consolas"/>
          <w:b w:val="false"/>
          <w:i w:val="false"/>
          <w:color w:val="000000"/>
          <w:sz w:val="20"/>
        </w:rPr>
        <w:t>
</w:t>
      </w:r>
      <w:r>
        <w:rPr>
          <w:rFonts w:ascii="Consolas"/>
          <w:b w:val="false"/>
          <w:i w:val="false"/>
          <w:color w:val="000000"/>
          <w:sz w:val="20"/>
        </w:rPr>
        <w:t>
      1) мемлекеттік сатып алуды ұйымдастырушының банктік шотына не мемлекеттік органдар және мемлекеттік мекемелер болып табылатын мемлекеттік сатып алуды ұйымдастырушылар үшін Қазақстан Республикасының бюджет </w:t>
      </w:r>
      <w:r>
        <w:rPr>
          <w:rFonts w:ascii="Consolas"/>
          <w:b w:val="false"/>
          <w:i w:val="false"/>
          <w:color w:val="000000"/>
          <w:sz w:val="20"/>
        </w:rPr>
        <w:t>заңнамасында</w:t>
      </w:r>
      <w:r>
        <w:rPr>
          <w:rFonts w:ascii="Consolas"/>
          <w:b w:val="false"/>
          <w:i w:val="false"/>
          <w:color w:val="000000"/>
          <w:sz w:val="20"/>
        </w:rPr>
        <w:t xml:space="preserve"> көзделген шотқа енгізілетін кепілдікті ақшалай жарнаны;</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банктік кепілдікті</w:t>
      </w:r>
      <w:r>
        <w:rPr>
          <w:rFonts w:ascii="Consolas"/>
          <w:b w:val="false"/>
          <w:i w:val="false"/>
          <w:color w:val="000000"/>
          <w:sz w:val="20"/>
        </w:rPr>
        <w:t xml:space="preserve"> таңдауға құқылы.</w:t>
      </w:r>
      <w:r>
        <w:br/>
      </w:r>
      <w:r>
        <w:rPr>
          <w:rFonts w:ascii="Consolas"/>
          <w:b w:val="false"/>
          <w:i w:val="false"/>
          <w:color w:val="000000"/>
          <w:sz w:val="20"/>
        </w:rPr>
        <w:t>
</w:t>
      </w:r>
      <w:r>
        <w:rPr>
          <w:rFonts w:ascii="Consolas"/>
          <w:b w:val="false"/>
          <w:i w:val="false"/>
          <w:color w:val="000000"/>
          <w:sz w:val="20"/>
        </w:rPr>
        <w:t>
      Конкурс тәсілімен электрондық мемлекеттік сатып алуға қатысуға өтінімнің қолданылу мерзімі өткенге дейін әлеуетті өнім берушінің енгізілген кепілдікті ақшалай жарнасына тұтастай не оның бір бөлігіне талап ету құқығының үшінші тұлғаларда туындауына әкеп соқтыратын іс-қимылдар жасауына жол берілмейді.</w:t>
      </w:r>
      <w:r>
        <w:br/>
      </w:r>
      <w:r>
        <w:rPr>
          <w:rFonts w:ascii="Consolas"/>
          <w:b w:val="false"/>
          <w:i w:val="false"/>
          <w:color w:val="000000"/>
          <w:sz w:val="20"/>
        </w:rPr>
        <w:t>
</w:t>
      </w:r>
      <w:r>
        <w:rPr>
          <w:rFonts w:ascii="Consolas"/>
          <w:b w:val="false"/>
          <w:i w:val="false"/>
          <w:color w:val="000000"/>
          <w:sz w:val="20"/>
        </w:rPr>
        <w:t>
      Мемлекеттік сатып алуды ұйымдастырушының, осы баптың 5 және 6-тармақтарында аталған іс-әрекеттерді қоспағанда, әлеуетті өнім беруші енгізген кепілдікті ақшалай жарнаны пайдалануына жол берілмейді.</w:t>
      </w:r>
      <w:r>
        <w:br/>
      </w:r>
      <w:r>
        <w:rPr>
          <w:rFonts w:ascii="Consolas"/>
          <w:b w:val="false"/>
          <w:i w:val="false"/>
          <w:color w:val="000000"/>
          <w:sz w:val="20"/>
        </w:rPr>
        <w:t>
</w:t>
      </w:r>
      <w:r>
        <w:rPr>
          <w:rFonts w:ascii="Consolas"/>
          <w:b w:val="false"/>
          <w:i w:val="false"/>
          <w:color w:val="000000"/>
          <w:sz w:val="20"/>
        </w:rPr>
        <w:t>
      4. Мемлекеттік сатып алуды ұйымдастырушы мынадай жағдайлардың бірі туындаған кезде:</w:t>
      </w:r>
      <w:r>
        <w:br/>
      </w:r>
      <w:r>
        <w:rPr>
          <w:rFonts w:ascii="Consolas"/>
          <w:b w:val="false"/>
          <w:i w:val="false"/>
          <w:color w:val="000000"/>
          <w:sz w:val="20"/>
        </w:rPr>
        <w:t>
</w:t>
      </w:r>
      <w:r>
        <w:rPr>
          <w:rFonts w:ascii="Consolas"/>
          <w:b w:val="false"/>
          <w:i w:val="false"/>
          <w:color w:val="000000"/>
          <w:sz w:val="20"/>
        </w:rPr>
        <w:t>
      1) конкурсқа қатысушы деп танылған, осы Заңның 26-1-бабы </w:t>
      </w:r>
      <w:r>
        <w:rPr>
          <w:rFonts w:ascii="Consolas"/>
          <w:b w:val="false"/>
          <w:i w:val="false"/>
          <w:color w:val="000000"/>
          <w:sz w:val="20"/>
        </w:rPr>
        <w:t>2-тармағының</w:t>
      </w:r>
      <w:r>
        <w:rPr>
          <w:rFonts w:ascii="Consolas"/>
          <w:b w:val="false"/>
          <w:i w:val="false"/>
          <w:color w:val="000000"/>
          <w:sz w:val="20"/>
        </w:rPr>
        <w:t xml:space="preserve"> үшінші бөлігіне сәйкес конкурстық баға ұсынысын ұсынбаған әлеуетті өнім берушіні қоспағанда, конкурсқа қатысушы деп танылған әлеуетті өнім беруші өзінің конкурстық баға ұсынысын белгіленген мерзімде ұсынбаған не кері қайтарып алған;</w:t>
      </w:r>
      <w:r>
        <w:br/>
      </w:r>
      <w:r>
        <w:rPr>
          <w:rFonts w:ascii="Consolas"/>
          <w:b w:val="false"/>
          <w:i w:val="false"/>
          <w:color w:val="000000"/>
          <w:sz w:val="20"/>
        </w:rPr>
        <w:t>
</w:t>
      </w:r>
      <w:r>
        <w:rPr>
          <w:rFonts w:ascii="Consolas"/>
          <w:b w:val="false"/>
          <w:i w:val="false"/>
          <w:color w:val="000000"/>
          <w:sz w:val="20"/>
        </w:rPr>
        <w:t>
      2) конкурс жеңімпазы деп анықталған әлеуетті өнім беруші мемлекеттік сатып алу туралы шарт жасасудан жалтарған;</w:t>
      </w:r>
      <w:r>
        <w:br/>
      </w:r>
      <w:r>
        <w:rPr>
          <w:rFonts w:ascii="Consolas"/>
          <w:b w:val="false"/>
          <w:i w:val="false"/>
          <w:color w:val="000000"/>
          <w:sz w:val="20"/>
        </w:rPr>
        <w:t>
</w:t>
      </w:r>
      <w:r>
        <w:rPr>
          <w:rFonts w:ascii="Consolas"/>
          <w:b w:val="false"/>
          <w:i w:val="false"/>
          <w:color w:val="000000"/>
          <w:sz w:val="20"/>
        </w:rPr>
        <w:t>
      3) конкурс жеңімпазы мемлекеттік сатып алу туралы шарт жасаса отырып, конкурстық құжаттамада белгіленген, мемлекеттік сатып алу туралы шарттың орындалуын қамтамасыз етуді енгізу және (немесе) енгізу мерзімі туралы талаптарды орындамаған не тиісті түрде, оның ішінде уақтылы орындамаған жағдайларда, конкурс тәсілімен электрондық мемлекеттік сатып алуға қатысуға өтінімді қамтамасыз етуді әлеуетті өнім берушіге қайтармайды.</w:t>
      </w:r>
      <w:r>
        <w:br/>
      </w:r>
      <w:r>
        <w:rPr>
          <w:rFonts w:ascii="Consolas"/>
          <w:b w:val="false"/>
          <w:i w:val="false"/>
          <w:color w:val="000000"/>
          <w:sz w:val="20"/>
        </w:rPr>
        <w:t>
</w:t>
      </w:r>
      <w:r>
        <w:rPr>
          <w:rFonts w:ascii="Consolas"/>
          <w:b w:val="false"/>
          <w:i w:val="false"/>
          <w:color w:val="000000"/>
          <w:sz w:val="20"/>
        </w:rPr>
        <w:t>
      5. Осы баптың 4-тармағында көзделген жағдайлардың бірі туындаған кезде, конкурс тәсілімен электрондық мемлекеттік сатып алуға қатысуға өтінімді қамтамасыз ету сомасы тиісті бюджет, мемлекеттік кәсіпорын, дауыс беретін акцияларының (жарғылық капиталға қатысу үлестерінің) елу және одан да көп пайызы мемлекетке тиесілі заңды тұлға немесе олармен үлестес заңды тұлғалар табысының есебіне жатқызылады.</w:t>
      </w:r>
      <w:r>
        <w:br/>
      </w:r>
      <w:r>
        <w:rPr>
          <w:rFonts w:ascii="Consolas"/>
          <w:b w:val="false"/>
          <w:i w:val="false"/>
          <w:color w:val="000000"/>
          <w:sz w:val="20"/>
        </w:rPr>
        <w:t>
</w:t>
      </w:r>
      <w:r>
        <w:rPr>
          <w:rFonts w:ascii="Consolas"/>
          <w:b w:val="false"/>
          <w:i w:val="false"/>
          <w:color w:val="000000"/>
          <w:sz w:val="20"/>
        </w:rPr>
        <w:t>
      6. Мемлекеттік сатып алуды ұйымдастырушы мынадай жағдайлардың бірі туындаған күннен бастап үш жұмыс күні ішінде әлеуетті өнім берушіге ол енгізген конкурс тәсілімен электрондық мемлекеттік сатып алуға қатысуға өтінімді қамтамасыз етуді қайтарады:</w:t>
      </w:r>
      <w:r>
        <w:br/>
      </w:r>
      <w:r>
        <w:rPr>
          <w:rFonts w:ascii="Consolas"/>
          <w:b w:val="false"/>
          <w:i w:val="false"/>
          <w:color w:val="000000"/>
          <w:sz w:val="20"/>
        </w:rPr>
        <w:t>
</w:t>
      </w:r>
      <w:r>
        <w:rPr>
          <w:rFonts w:ascii="Consolas"/>
          <w:b w:val="false"/>
          <w:i w:val="false"/>
          <w:color w:val="000000"/>
          <w:sz w:val="20"/>
        </w:rPr>
        <w:t>
      1) осы әлеуетті өнім беруші конкурсқа қатысуға өтінімдер табыс етудің соңғы мерзімі өткенге дейін өзінің конкурсқа қатысуға өтінімін кері қайтарып алған жағдайда;</w:t>
      </w:r>
      <w:r>
        <w:br/>
      </w:r>
      <w:r>
        <w:rPr>
          <w:rFonts w:ascii="Consolas"/>
          <w:b w:val="false"/>
          <w:i w:val="false"/>
          <w:color w:val="000000"/>
          <w:sz w:val="20"/>
        </w:rPr>
        <w:t>
</w:t>
      </w:r>
      <w:r>
        <w:rPr>
          <w:rFonts w:ascii="Consolas"/>
          <w:b w:val="false"/>
          <w:i w:val="false"/>
          <w:color w:val="000000"/>
          <w:sz w:val="20"/>
        </w:rPr>
        <w:t>
      2) конкурсқа қатысуға рұқсат ету туралы хаттамаға қол қойылған жағдайда. Аталған жағдай конкурсқа қатысушылар деп танылған әлеуетті өнім берушілерге қолданылмайды;</w:t>
      </w:r>
      <w:r>
        <w:br/>
      </w:r>
      <w:r>
        <w:rPr>
          <w:rFonts w:ascii="Consolas"/>
          <w:b w:val="false"/>
          <w:i w:val="false"/>
          <w:color w:val="000000"/>
          <w:sz w:val="20"/>
        </w:rPr>
        <w:t>
</w:t>
      </w:r>
      <w:r>
        <w:rPr>
          <w:rFonts w:ascii="Consolas"/>
          <w:b w:val="false"/>
          <w:i w:val="false"/>
          <w:color w:val="000000"/>
          <w:sz w:val="20"/>
        </w:rPr>
        <w:t>
      3) конкурс тәсілімен мемлекеттік сатып алу қорытындылары туралы хаттамаға қол қойылған жағдайда. Аталған жағдай конкурс жеңімпазы деп айқындалған конкурсқа қатысушыға қолданылмайды;</w:t>
      </w:r>
      <w:r>
        <w:br/>
      </w:r>
      <w:r>
        <w:rPr>
          <w:rFonts w:ascii="Consolas"/>
          <w:b w:val="false"/>
          <w:i w:val="false"/>
          <w:color w:val="000000"/>
          <w:sz w:val="20"/>
        </w:rPr>
        <w:t>
</w:t>
      </w:r>
      <w:r>
        <w:rPr>
          <w:rFonts w:ascii="Consolas"/>
          <w:b w:val="false"/>
          <w:i w:val="false"/>
          <w:color w:val="000000"/>
          <w:sz w:val="20"/>
        </w:rPr>
        <w:t>
      4) мемлекеттік сатып алу туралы шарт күшіне енген және конкурс жеңімпазы конкурстық құжаттамада көзделген мемлекеттік сатып алу туралы шарттың орындалуын қамтамасыз етуді енгізген жағдайда.</w:t>
      </w:r>
      <w:r>
        <w:br/>
      </w:r>
      <w:r>
        <w:rPr>
          <w:rFonts w:ascii="Consolas"/>
          <w:b w:val="false"/>
          <w:i w:val="false"/>
          <w:color w:val="000000"/>
          <w:sz w:val="20"/>
        </w:rPr>
        <w:t>
      </w:t>
      </w:r>
      <w:r>
        <w:rPr>
          <w:rFonts w:ascii="Consolas"/>
          <w:b w:val="false"/>
          <w:i w:val="false"/>
          <w:color w:val="ff0000"/>
          <w:sz w:val="20"/>
        </w:rPr>
        <w:t xml:space="preserve">Ескерту. Заң 23-1-баппен толықтырылды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 өзгерістер енгізілді - ҚР 2012.07.05 </w:t>
      </w:r>
      <w:r>
        <w:rPr>
          <w:rFonts w:ascii="Consolas"/>
          <w:b w:val="false"/>
          <w:i w:val="false"/>
          <w:color w:val="000000"/>
          <w:sz w:val="20"/>
        </w:rPr>
        <w:t>№ 30-V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Заңдарымен.</w:t>
      </w:r>
    </w:p>
    <w:bookmarkEnd w:id="53"/>
    <w:bookmarkStart w:name="z28" w:id="54"/>
    <w:p>
      <w:pPr>
        <w:spacing w:after="0"/>
        <w:ind w:left="0"/>
        <w:jc w:val="left"/>
      </w:pPr>
      <w:r>
        <w:rPr>
          <w:rFonts w:ascii="Consolas"/>
          <w:b w:val="false"/>
          <w:i w:val="false"/>
          <w:color w:val="000000"/>
          <w:sz w:val="20"/>
        </w:rPr>
        <w:t>
      </w:t>
      </w:r>
      <w:r>
        <w:rPr>
          <w:rFonts w:ascii="Consolas"/>
          <w:b/>
          <w:i w:val="false"/>
          <w:color w:val="000000"/>
          <w:sz w:val="20"/>
        </w:rPr>
        <w:t xml:space="preserve">24-бап. Конкурсқа қатысуға өтінімдер салынған </w:t>
      </w:r>
      <w:r>
        <w:br/>
      </w:r>
      <w:r>
        <w:rPr>
          <w:rFonts w:ascii="Consolas"/>
          <w:b w:val="false"/>
          <w:i w:val="false"/>
          <w:color w:val="000000"/>
          <w:sz w:val="20"/>
        </w:rPr>
        <w:t>
               </w:t>
      </w:r>
      <w:r>
        <w:rPr>
          <w:rFonts w:ascii="Consolas"/>
          <w:b/>
          <w:i w:val="false"/>
          <w:color w:val="000000"/>
          <w:sz w:val="20"/>
        </w:rPr>
        <w:t xml:space="preserve">конверттерді ашу </w:t>
      </w:r>
    </w:p>
    <w:bookmarkEnd w:id="54"/>
    <w:bookmarkStart w:name="z432" w:id="55"/>
    <w:p>
      <w:pPr>
        <w:spacing w:after="0"/>
        <w:ind w:left="0"/>
        <w:jc w:val="left"/>
      </w:pPr>
      <w:r>
        <w:rPr>
          <w:rFonts w:ascii="Consolas"/>
          <w:b w:val="false"/>
          <w:i w:val="false"/>
          <w:color w:val="ff0000"/>
          <w:sz w:val="20"/>
        </w:rPr>
        <w:t xml:space="preserve">
      Ескерту. 24-бап алып тасталды - ҚР 14.01.2014 </w:t>
      </w:r>
      <w:r>
        <w:rPr>
          <w:rFonts w:ascii="Consolas"/>
          <w:b w:val="false"/>
          <w:i w:val="false"/>
          <w:color w:val="ff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End w:id="55"/>
    <w:bookmarkStart w:name="z598" w:id="56"/>
    <w:p>
      <w:pPr>
        <w:spacing w:after="0"/>
        <w:ind w:left="0"/>
        <w:jc w:val="left"/>
      </w:pPr>
      <w:r>
        <w:rPr>
          <w:rFonts w:ascii="Consolas"/>
          <w:b w:val="false"/>
          <w:i w:val="false"/>
          <w:color w:val="000000"/>
          <w:sz w:val="20"/>
        </w:rPr>
        <w:t>
      </w:t>
      </w:r>
      <w:r>
        <w:rPr>
          <w:rFonts w:ascii="Consolas"/>
          <w:b/>
          <w:i w:val="false"/>
          <w:color w:val="000000"/>
          <w:sz w:val="20"/>
        </w:rPr>
        <w:t>24-1-бап. Конкурс тәсілімен электрондық мемлекеттік сатып</w:t>
      </w:r>
      <w:r>
        <w:br/>
      </w:r>
      <w:r>
        <w:rPr>
          <w:rFonts w:ascii="Consolas"/>
          <w:b w:val="false"/>
          <w:i w:val="false"/>
          <w:color w:val="000000"/>
          <w:sz w:val="20"/>
        </w:rPr>
        <w:t>
                 </w:t>
      </w:r>
      <w:r>
        <w:rPr>
          <w:rFonts w:ascii="Consolas"/>
          <w:b/>
          <w:i w:val="false"/>
          <w:color w:val="000000"/>
          <w:sz w:val="20"/>
        </w:rPr>
        <w:t>алуға қатысуға өтiнiмдерді ашу</w:t>
      </w:r>
    </w:p>
    <w:bookmarkEnd w:id="56"/>
    <w:bookmarkStart w:name="z663" w:id="57"/>
    <w:p>
      <w:pPr>
        <w:spacing w:after="0"/>
        <w:ind w:left="0"/>
        <w:jc w:val="left"/>
      </w:pPr>
      <w:r>
        <w:rPr>
          <w:rFonts w:ascii="Consolas"/>
          <w:b w:val="false"/>
          <w:i w:val="false"/>
          <w:color w:val="000000"/>
          <w:sz w:val="20"/>
        </w:rPr>
        <w:t>
      1. Конкурстық комиссияның хатшысына конкурс тәсілімен электрондық мемлекеттік сатып алуға қатысуға өтінімдерді ашуға рұқсатты конкурстық құжаттамада мемлекеттік сатып алуды ұйымдастырушы көрсеткен өтінімдерді түпкілікті табыс етудің күні мен уақыты келген кезде мемлекеттік сатып алу веб-порталы автоматты түрде береді.</w:t>
      </w:r>
      <w:r>
        <w:br/>
      </w:r>
      <w:r>
        <w:rPr>
          <w:rFonts w:ascii="Consolas"/>
          <w:b w:val="false"/>
          <w:i w:val="false"/>
          <w:color w:val="000000"/>
          <w:sz w:val="20"/>
        </w:rPr>
        <w:t>
</w:t>
      </w:r>
      <w:r>
        <w:rPr>
          <w:rFonts w:ascii="Consolas"/>
          <w:b w:val="false"/>
          <w:i w:val="false"/>
          <w:color w:val="000000"/>
          <w:sz w:val="20"/>
        </w:rPr>
        <w:t>
      2. Конкурс тәсілімен электрондық мемлекеттік сатып алуға қатысу өтінімдерін ашу хаттамасын ашылған күні конкурстық комиссияның хатшысы мемлекеттік сатып алу веб-порталында жариялайды. Бұл ретте мемлекеттік сатып алу веб-порталы конкурстық комиссия мүшелеріне, осы Заңның </w:t>
      </w:r>
      <w:r>
        <w:rPr>
          <w:rFonts w:ascii="Consolas"/>
          <w:b w:val="false"/>
          <w:i w:val="false"/>
          <w:color w:val="000000"/>
          <w:sz w:val="20"/>
        </w:rPr>
        <w:t>22-бабының</w:t>
      </w:r>
      <w:r>
        <w:rPr>
          <w:rFonts w:ascii="Consolas"/>
          <w:b w:val="false"/>
          <w:i w:val="false"/>
          <w:color w:val="000000"/>
          <w:sz w:val="20"/>
        </w:rPr>
        <w:t xml:space="preserve"> 2-тармағында көзделген тіркеу журналына өздері туралы мәліметтер енгізілген әлеуетті өнім берушілерге конкурс тәсілімен электрондық мемлекеттік сатып алуға қатысуға өтінімдерді ашу хаттамасын жариялау туралы хабарламаны автоматты түрде жібереді.</w:t>
      </w:r>
      <w:r>
        <w:br/>
      </w:r>
      <w:r>
        <w:rPr>
          <w:rFonts w:ascii="Consolas"/>
          <w:b w:val="false"/>
          <w:i w:val="false"/>
          <w:color w:val="000000"/>
          <w:sz w:val="20"/>
        </w:rPr>
        <w:t>
      </w:t>
      </w:r>
      <w:r>
        <w:rPr>
          <w:rFonts w:ascii="Consolas"/>
          <w:b w:val="false"/>
          <w:i w:val="false"/>
          <w:color w:val="ff0000"/>
          <w:sz w:val="20"/>
        </w:rPr>
        <w:t xml:space="preserve">Ескерту. Заң 24-1-баппен толықтырылды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w:t>
      </w:r>
    </w:p>
    <w:bookmarkEnd w:id="57"/>
    <w:bookmarkStart w:name="z29" w:id="58"/>
    <w:p>
      <w:pPr>
        <w:spacing w:after="0"/>
        <w:ind w:left="0"/>
        <w:jc w:val="left"/>
      </w:pPr>
      <w:r>
        <w:rPr>
          <w:rFonts w:ascii="Consolas"/>
          <w:b w:val="false"/>
          <w:i w:val="false"/>
          <w:color w:val="000000"/>
          <w:sz w:val="20"/>
        </w:rPr>
        <w:t>
      </w:t>
      </w:r>
      <w:r>
        <w:rPr>
          <w:rFonts w:ascii="Consolas"/>
          <w:b/>
          <w:i w:val="false"/>
          <w:color w:val="000000"/>
          <w:sz w:val="20"/>
        </w:rPr>
        <w:t>25-бап. Жұмыстар бойынша конкурсқа қатысуға өтінімдерді</w:t>
      </w:r>
      <w:r>
        <w:br/>
      </w:r>
      <w:r>
        <w:rPr>
          <w:rFonts w:ascii="Consolas"/>
          <w:b w:val="false"/>
          <w:i w:val="false"/>
          <w:color w:val="000000"/>
          <w:sz w:val="20"/>
        </w:rPr>
        <w:t>
               </w:t>
      </w:r>
      <w:r>
        <w:rPr>
          <w:rFonts w:ascii="Consolas"/>
          <w:b/>
          <w:i w:val="false"/>
          <w:color w:val="000000"/>
          <w:sz w:val="20"/>
        </w:rPr>
        <w:t>қарау, конкурсқа қатысуға рұқсат беру</w:t>
      </w:r>
    </w:p>
    <w:bookmarkEnd w:id="58"/>
    <w:bookmarkStart w:name="z438" w:id="59"/>
    <w:p>
      <w:pPr>
        <w:spacing w:after="0"/>
        <w:ind w:left="0"/>
        <w:jc w:val="left"/>
      </w:pPr>
      <w:r>
        <w:rPr>
          <w:rFonts w:ascii="Consolas"/>
          <w:b w:val="false"/>
          <w:i w:val="false"/>
          <w:color w:val="000000"/>
          <w:sz w:val="20"/>
        </w:rPr>
        <w:t>
      1. Конкурстық комиссия конкурсқа қатысуға өтінімдерді қарауды біліктілік талаптарына және конкурстық құжаттаманың талаптарына сай келетін әлеуетті өнім берушілерді айқындау және оларды конкурсқа қатысушылар деп тану мақсатында жүзеге асырады.</w:t>
      </w:r>
      <w:r>
        <w:br/>
      </w:r>
      <w:r>
        <w:rPr>
          <w:rFonts w:ascii="Consolas"/>
          <w:b w:val="false"/>
          <w:i w:val="false"/>
          <w:color w:val="000000"/>
          <w:sz w:val="20"/>
        </w:rPr>
        <w:t>
</w:t>
      </w:r>
      <w:r>
        <w:rPr>
          <w:rFonts w:ascii="Consolas"/>
          <w:b w:val="false"/>
          <w:i w:val="false"/>
          <w:color w:val="000000"/>
          <w:sz w:val="20"/>
        </w:rPr>
        <w:t>
      2. Конкурстық комиссия конкурсқа қатысуға өтінімдерді қарау кезінде біліктілік талаптарына және конкурстық құжаттаманың талаптарына сай келмейтін әлеуетті өнім берушілерді анықтайды.</w:t>
      </w:r>
      <w:r>
        <w:br/>
      </w:r>
      <w:r>
        <w:rPr>
          <w:rFonts w:ascii="Consolas"/>
          <w:b w:val="false"/>
          <w:i w:val="false"/>
          <w:color w:val="000000"/>
          <w:sz w:val="20"/>
        </w:rPr>
        <w:t>
</w:t>
      </w:r>
      <w:r>
        <w:rPr>
          <w:rFonts w:ascii="Consolas"/>
          <w:b w:val="false"/>
          <w:i w:val="false"/>
          <w:color w:val="000000"/>
          <w:sz w:val="20"/>
        </w:rPr>
        <w:t>
      3. Мемлекеттік сатып алуды ұйымдастырушы әлеуетті өнім берушілер ұсынатын жұмыстардың конкурстық құжаттаманың ажырамас бөлігі болып табылатын техникалық ерекшелікке сәйкестігіне қатысты сараптамалық қорытынды дайындау үшін сараптама комиссиясын құруға не сарапшыны айқындауға құқылы.</w:t>
      </w:r>
      <w:r>
        <w:br/>
      </w:r>
      <w:r>
        <w:rPr>
          <w:rFonts w:ascii="Consolas"/>
          <w:b w:val="false"/>
          <w:i w:val="false"/>
          <w:color w:val="000000"/>
          <w:sz w:val="20"/>
        </w:rPr>
        <w:t>
</w:t>
      </w:r>
      <w:r>
        <w:rPr>
          <w:rFonts w:ascii="Consolas"/>
          <w:b w:val="false"/>
          <w:i w:val="false"/>
          <w:color w:val="000000"/>
          <w:sz w:val="20"/>
        </w:rPr>
        <w:t>
      Осы Заңның 7-бабы 5-тармағының </w:t>
      </w:r>
      <w:r>
        <w:rPr>
          <w:rFonts w:ascii="Consolas"/>
          <w:b w:val="false"/>
          <w:i w:val="false"/>
          <w:color w:val="000000"/>
          <w:sz w:val="20"/>
        </w:rPr>
        <w:t>1)</w:t>
      </w:r>
      <w:r>
        <w:rPr>
          <w:rFonts w:ascii="Consolas"/>
          <w:b w:val="false"/>
          <w:i w:val="false"/>
          <w:color w:val="000000"/>
          <w:sz w:val="20"/>
        </w:rPr>
        <w:t xml:space="preserve"> және </w:t>
      </w:r>
      <w:r>
        <w:rPr>
          <w:rFonts w:ascii="Consolas"/>
          <w:b w:val="false"/>
          <w:i w:val="false"/>
          <w:color w:val="000000"/>
          <w:sz w:val="20"/>
        </w:rPr>
        <w:t>2) тармақшаларына</w:t>
      </w:r>
      <w:r>
        <w:rPr>
          <w:rFonts w:ascii="Consolas"/>
          <w:b w:val="false"/>
          <w:i w:val="false"/>
          <w:color w:val="000000"/>
          <w:sz w:val="20"/>
        </w:rPr>
        <w:t xml:space="preserve"> сәйкес айқындалған мемлекеттік сатып алуды бірыңғай ұйымдастырушы мемлекеттік сатып алуды ұйымдастыру және өткізу кезінде тапсырыс беруші әлеуетті өнім берушілер ұсынатын жұмыстардың конкурстық құжаттаманың ажырамас бөлігі болып табылатын техникалық ерекшелікке сәйкестігіне қатысты сараптамалық қорытынды дайындау үшін сараптама комиссиясын құрады не сарапшыны айқындайды.</w:t>
      </w:r>
      <w:r>
        <w:br/>
      </w:r>
      <w:r>
        <w:rPr>
          <w:rFonts w:ascii="Consolas"/>
          <w:b w:val="false"/>
          <w:i w:val="false"/>
          <w:color w:val="000000"/>
          <w:sz w:val="20"/>
        </w:rPr>
        <w:t>
</w:t>
      </w:r>
      <w:r>
        <w:rPr>
          <w:rFonts w:ascii="Consolas"/>
          <w:b w:val="false"/>
          <w:i w:val="false"/>
          <w:color w:val="000000"/>
          <w:sz w:val="20"/>
        </w:rPr>
        <w:t>
      Бұл ретте:</w:t>
      </w:r>
      <w:r>
        <w:br/>
      </w:r>
      <w:r>
        <w:rPr>
          <w:rFonts w:ascii="Consolas"/>
          <w:b w:val="false"/>
          <w:i w:val="false"/>
          <w:color w:val="000000"/>
          <w:sz w:val="20"/>
        </w:rPr>
        <w:t>
</w:t>
      </w:r>
      <w:r>
        <w:rPr>
          <w:rFonts w:ascii="Consolas"/>
          <w:b w:val="false"/>
          <w:i w:val="false"/>
          <w:color w:val="000000"/>
          <w:sz w:val="20"/>
        </w:rPr>
        <w:t>
      1) мемлекеттік сатып алу рәсімдерінің нәтижелеріне мүдделі;</w:t>
      </w:r>
      <w:r>
        <w:br/>
      </w:r>
      <w:r>
        <w:rPr>
          <w:rFonts w:ascii="Consolas"/>
          <w:b w:val="false"/>
          <w:i w:val="false"/>
          <w:color w:val="000000"/>
          <w:sz w:val="20"/>
        </w:rPr>
        <w:t>
</w:t>
      </w:r>
      <w:r>
        <w:rPr>
          <w:rFonts w:ascii="Consolas"/>
          <w:b w:val="false"/>
          <w:i w:val="false"/>
          <w:color w:val="000000"/>
          <w:sz w:val="20"/>
        </w:rPr>
        <w:t>
      2) тапсырыс берушімен, мемлекеттік сатып алуды ұйымдастырушымен, мемлекеттік сатып алуды бірыңғай ұйымдастырушымен не олардың ведомстволық бағынысты, еншілес және тәуелді ұйымдарымен не әлеуетті өнім берушілермен еңбек қатынастарында байланысты;</w:t>
      </w:r>
      <w:r>
        <w:br/>
      </w:r>
      <w:r>
        <w:rPr>
          <w:rFonts w:ascii="Consolas"/>
          <w:b w:val="false"/>
          <w:i w:val="false"/>
          <w:color w:val="000000"/>
          <w:sz w:val="20"/>
        </w:rPr>
        <w:t>
</w:t>
      </w:r>
      <w:r>
        <w:rPr>
          <w:rFonts w:ascii="Consolas"/>
          <w:b w:val="false"/>
          <w:i w:val="false"/>
          <w:color w:val="000000"/>
          <w:sz w:val="20"/>
        </w:rPr>
        <w:t>
      3) тапсырыс берушінің, мемлекеттік сатып алуды ұйымдастырушының, мемлекеттік сатып алуды бірыңғай ұйымдастырушының не олардың ведомстволық бағынысты, еншілес және тәуелді ұйымдарының бірінші басшыларының жақын туысы болып табылатын адам сарапшы бола алмайды.</w:t>
      </w:r>
      <w:r>
        <w:br/>
      </w:r>
      <w:r>
        <w:rPr>
          <w:rFonts w:ascii="Consolas"/>
          <w:b w:val="false"/>
          <w:i w:val="false"/>
          <w:color w:val="000000"/>
          <w:sz w:val="20"/>
        </w:rPr>
        <w:t>
</w:t>
      </w:r>
      <w:r>
        <w:rPr>
          <w:rFonts w:ascii="Consolas"/>
          <w:b w:val="false"/>
          <w:i w:val="false"/>
          <w:color w:val="000000"/>
          <w:sz w:val="20"/>
        </w:rPr>
        <w:t>
      Осы тармақтың үшінші бөлігінде белгіленген талаптарға сай келетін сарапшылар болмаған жағдайда, мемлекеттік сатып алуды ұйымдастырушы не тапсырыс беруші сарапшы ретінде жұмыс істеу үшін тиісті бейіндегі мемлекеттік қызметшілерді не сатып алынатын жұмыстарға мамандығы сәйкес келетін өзге мамандарды тартады. Мемлекеттік қызметшілер сарапшылар ретінде өтеусіз негізде тартылады, ал өзге мамандар тараптардың уағдаластығы бойынша ақылы да, өтеусіз де негізде тартылады.</w:t>
      </w:r>
      <w:r>
        <w:br/>
      </w:r>
      <w:r>
        <w:rPr>
          <w:rFonts w:ascii="Consolas"/>
          <w:b w:val="false"/>
          <w:i w:val="false"/>
          <w:color w:val="000000"/>
          <w:sz w:val="20"/>
        </w:rPr>
        <w:t>
</w:t>
      </w:r>
      <w:r>
        <w:rPr>
          <w:rFonts w:ascii="Consolas"/>
          <w:b w:val="false"/>
          <w:i w:val="false"/>
          <w:color w:val="000000"/>
          <w:sz w:val="20"/>
        </w:rPr>
        <w:t>
      Конкурстық комиссия шешім қабылдаған кезде сарапшылардың дауыс беруге құқығы жоқ.</w:t>
      </w:r>
      <w:r>
        <w:br/>
      </w:r>
      <w:r>
        <w:rPr>
          <w:rFonts w:ascii="Consolas"/>
          <w:b w:val="false"/>
          <w:i w:val="false"/>
          <w:color w:val="000000"/>
          <w:sz w:val="20"/>
        </w:rPr>
        <w:t>
</w:t>
      </w:r>
      <w:r>
        <w:rPr>
          <w:rFonts w:ascii="Consolas"/>
          <w:b w:val="false"/>
          <w:i w:val="false"/>
          <w:color w:val="000000"/>
          <w:sz w:val="20"/>
        </w:rPr>
        <w:t>
      Ақылы негізде сарапшылар ретінде тартылатын адамдарды таңдау осы Заңға сәйкес жүзеге асырылады.</w:t>
      </w:r>
      <w:r>
        <w:br/>
      </w:r>
      <w:r>
        <w:rPr>
          <w:rFonts w:ascii="Consolas"/>
          <w:b w:val="false"/>
          <w:i w:val="false"/>
          <w:color w:val="000000"/>
          <w:sz w:val="20"/>
        </w:rPr>
        <w:t>
</w:t>
      </w:r>
      <w:r>
        <w:rPr>
          <w:rFonts w:ascii="Consolas"/>
          <w:b w:val="false"/>
          <w:i w:val="false"/>
          <w:color w:val="000000"/>
          <w:sz w:val="20"/>
        </w:rPr>
        <w:t>
      4. Әлеуетті өнім берушілердің біліктілік талаптарына және конкурстық құжаттаманың талаптарына сай келмеуі нысанасына конкурсқа қатысуға өтінімдерді қарау нәтижелері бойынша конкурсқа қатысуға алдын ала рұқсат беру хаттамасы ресімделеді, оған конкурстық комиссияның төрағасы және отырысқа қатысқан барлық мүшелері, сондай-ақ конкурстық комиссияның хатшысы конкурсқа қатысуға әлеуетті өнім берушілерге алдын ала рұқсат беру туралы шешім қабылданған күні қол қояды.</w:t>
      </w:r>
      <w:r>
        <w:br/>
      </w:r>
      <w:r>
        <w:rPr>
          <w:rFonts w:ascii="Consolas"/>
          <w:b w:val="false"/>
          <w:i w:val="false"/>
          <w:color w:val="000000"/>
          <w:sz w:val="20"/>
        </w:rPr>
        <w:t>
</w:t>
      </w:r>
      <w:r>
        <w:rPr>
          <w:rFonts w:ascii="Consolas"/>
          <w:b w:val="false"/>
          <w:i w:val="false"/>
          <w:color w:val="000000"/>
          <w:sz w:val="20"/>
        </w:rPr>
        <w:t>
      Конкурсқа қатысуға алдын ала рұқсат беру хаттамасында әлеуетті өнім берушілердің біліктілік талаптарына және конкурстық құжаттаманың талаптарына сай келмеуі туралы себептер көрсетілген ақпарат қамтылуға тиіс.</w:t>
      </w:r>
      <w:r>
        <w:br/>
      </w:r>
      <w:r>
        <w:rPr>
          <w:rFonts w:ascii="Consolas"/>
          <w:b w:val="false"/>
          <w:i w:val="false"/>
          <w:color w:val="000000"/>
          <w:sz w:val="20"/>
        </w:rPr>
        <w:t>
</w:t>
      </w:r>
      <w:r>
        <w:rPr>
          <w:rFonts w:ascii="Consolas"/>
          <w:b w:val="false"/>
          <w:i w:val="false"/>
          <w:color w:val="000000"/>
          <w:sz w:val="20"/>
        </w:rPr>
        <w:t>
      Әлеуетті өнім берушілер біліктілік талаптарына және конкурстық құжаттаманың талаптарына сай келген жағдайда, конкурсқа қатысуға алдын ала рұқсат беру хаттамасы ресімделмейді.</w:t>
      </w:r>
      <w:r>
        <w:br/>
      </w:r>
      <w:r>
        <w:rPr>
          <w:rFonts w:ascii="Consolas"/>
          <w:b w:val="false"/>
          <w:i w:val="false"/>
          <w:color w:val="000000"/>
          <w:sz w:val="20"/>
        </w:rPr>
        <w:t>
</w:t>
      </w:r>
      <w:r>
        <w:rPr>
          <w:rFonts w:ascii="Consolas"/>
          <w:b w:val="false"/>
          <w:i w:val="false"/>
          <w:color w:val="000000"/>
          <w:sz w:val="20"/>
        </w:rPr>
        <w:t>
      5. Конкурстық комиссия біліктілік талаптарына және конкурстық құжаттаманың талаптарына сай келмейтін әлеуетті өнім берушілерді анықтаған жағдайда, мұндай әлеуетті өнім берушілерге конкурсқа қатысуға алдын ала рұқсат беру хаттамасы жарияланған күннен бастап үш жұмыс күні ішінде конкурсқа қатысуға өтінімдерді біліктілік талаптарына және конкурстық құжаттаманың талаптарына сәйкес келтіру құқығын береді.</w:t>
      </w:r>
      <w:r>
        <w:br/>
      </w:r>
      <w:r>
        <w:rPr>
          <w:rFonts w:ascii="Consolas"/>
          <w:b w:val="false"/>
          <w:i w:val="false"/>
          <w:color w:val="000000"/>
          <w:sz w:val="20"/>
        </w:rPr>
        <w:t>
</w:t>
      </w:r>
      <w:r>
        <w:rPr>
          <w:rFonts w:ascii="Consolas"/>
          <w:b w:val="false"/>
          <w:i w:val="false"/>
          <w:color w:val="000000"/>
          <w:sz w:val="20"/>
        </w:rPr>
        <w:t>
      6. Осы баптың 5-тармағына сәйкес біліктілік талаптарына және конкурстық құжаттаманың талаптарына сәйкес келтірілген конкурсқа қатысуға өтінімдерді қайтадан қарау кезінде конкурстық комиссия:</w:t>
      </w:r>
      <w:r>
        <w:br/>
      </w:r>
      <w:r>
        <w:rPr>
          <w:rFonts w:ascii="Consolas"/>
          <w:b w:val="false"/>
          <w:i w:val="false"/>
          <w:color w:val="000000"/>
          <w:sz w:val="20"/>
        </w:rPr>
        <w:t>
</w:t>
      </w:r>
      <w:r>
        <w:rPr>
          <w:rFonts w:ascii="Consolas"/>
          <w:b w:val="false"/>
          <w:i w:val="false"/>
          <w:color w:val="000000"/>
          <w:sz w:val="20"/>
        </w:rPr>
        <w:t>
      1) конкурсқа қатысуға өтінімдерді қарауды, бағалауды және салыстыруды жеңілдету үшін әлеуетті өнім берушілерден олардың өтінімдеріне байланысты материалдар мен түсіндірулерді жазбаша нысанда және (немесе) электрондық құжат нысанында сұратуға;</w:t>
      </w:r>
      <w:r>
        <w:br/>
      </w:r>
      <w:r>
        <w:rPr>
          <w:rFonts w:ascii="Consolas"/>
          <w:b w:val="false"/>
          <w:i w:val="false"/>
          <w:color w:val="000000"/>
          <w:sz w:val="20"/>
        </w:rPr>
        <w:t>
</w:t>
      </w:r>
      <w:r>
        <w:rPr>
          <w:rFonts w:ascii="Consolas"/>
          <w:b w:val="false"/>
          <w:i w:val="false"/>
          <w:color w:val="000000"/>
          <w:sz w:val="20"/>
        </w:rPr>
        <w:t>
      2) конкурсқа қатысуға өтінімдерде қамтылған мәліметтерді нақтылау мақсатында тиісті жеке немесе заңды тұлғалардан, мемлекеттік органдардан қажетті ақпаратты жазбаша нысанда және (немесе) электрондық құжат нысанында сұратуға құқылы.</w:t>
      </w:r>
      <w:r>
        <w:br/>
      </w:r>
      <w:r>
        <w:rPr>
          <w:rFonts w:ascii="Consolas"/>
          <w:b w:val="false"/>
          <w:i w:val="false"/>
          <w:color w:val="000000"/>
          <w:sz w:val="20"/>
        </w:rPr>
        <w:t>
</w:t>
      </w:r>
      <w:r>
        <w:rPr>
          <w:rFonts w:ascii="Consolas"/>
          <w:b w:val="false"/>
          <w:i w:val="false"/>
          <w:color w:val="000000"/>
          <w:sz w:val="20"/>
        </w:rPr>
        <w:t>
      Конкурсқа қатысуға өтінімдерді біліктілік талаптарына және конкурстық құжаттаманың талаптарына сәйкес келтірудің осы баптың 5-тармағында көзделген мерзімі өткеннен кейін конкурсқа қатысуға өтінімді жеткіліксіз құжаттармен толықтырудан, конкурсқа қатысуға өтінімде ұсынылған құжаттарды ауыстырудан, тиісті түрде ресімделмеген құжаттарды сәйкес кептіруден көрінетін конкурсқа қатысуға өтінімді конкурстық құжаттаманың талаптарына сәйкес келтіруге байланысты конкурстық комиссияның сауал жіберуіне және өзге де әрекеттеріне жол берілмейді.</w:t>
      </w:r>
      <w:r>
        <w:br/>
      </w:r>
      <w:r>
        <w:rPr>
          <w:rFonts w:ascii="Consolas"/>
          <w:b w:val="false"/>
          <w:i w:val="false"/>
          <w:color w:val="000000"/>
          <w:sz w:val="20"/>
        </w:rPr>
        <w:t>
</w:t>
      </w:r>
      <w:r>
        <w:rPr>
          <w:rFonts w:ascii="Consolas"/>
          <w:b w:val="false"/>
          <w:i w:val="false"/>
          <w:color w:val="000000"/>
          <w:sz w:val="20"/>
        </w:rPr>
        <w:t>
      Конкурстық комиссия конкурсқа қатысуға өтінімді, егер онда ұсынылған өтінім мәнін қозғамай түзетуге болатын грамматикалық немесе арифметикалық қателер болса, конкурстық құжаттаманың талаптарына сай келеді деп қарайды.</w:t>
      </w:r>
      <w:r>
        <w:br/>
      </w:r>
      <w:r>
        <w:rPr>
          <w:rFonts w:ascii="Consolas"/>
          <w:b w:val="false"/>
          <w:i w:val="false"/>
          <w:color w:val="000000"/>
          <w:sz w:val="20"/>
        </w:rPr>
        <w:t>
</w:t>
      </w:r>
      <w:r>
        <w:rPr>
          <w:rFonts w:ascii="Consolas"/>
          <w:b w:val="false"/>
          <w:i w:val="false"/>
          <w:color w:val="000000"/>
          <w:sz w:val="20"/>
        </w:rPr>
        <w:t>
      7. Әлеуетті өнім берушіге осы баптың 5-тармағына сәйкес конкурсқа қатысуға өтінімдерді біліктілік талаптарына және конкурстық құжаттаманың талаптарына сәйкес келтіргеннен кейін, егер:</w:t>
      </w:r>
      <w:r>
        <w:br/>
      </w:r>
      <w:r>
        <w:rPr>
          <w:rFonts w:ascii="Consolas"/>
          <w:b w:val="false"/>
          <w:i w:val="false"/>
          <w:color w:val="000000"/>
          <w:sz w:val="20"/>
        </w:rPr>
        <w:t>
</w:t>
      </w:r>
      <w:r>
        <w:rPr>
          <w:rFonts w:ascii="Consolas"/>
          <w:b w:val="false"/>
          <w:i w:val="false"/>
          <w:color w:val="000000"/>
          <w:sz w:val="20"/>
        </w:rPr>
        <w:t>
      1) ол және (немесе) оның қосалқы мердігері осы Заңда және электрондық мемлекеттік сатып алуды </w:t>
      </w:r>
      <w:r>
        <w:rPr>
          <w:rFonts w:ascii="Consolas"/>
          <w:b w:val="false"/>
          <w:i w:val="false"/>
          <w:color w:val="000000"/>
          <w:sz w:val="20"/>
        </w:rPr>
        <w:t>өткізу</w:t>
      </w:r>
      <w:r>
        <w:rPr>
          <w:rFonts w:ascii="Consolas"/>
          <w:b w:val="false"/>
          <w:i w:val="false"/>
          <w:color w:val="000000"/>
          <w:sz w:val="20"/>
        </w:rPr>
        <w:t> </w:t>
      </w:r>
      <w:r>
        <w:rPr>
          <w:rFonts w:ascii="Consolas"/>
          <w:b w:val="false"/>
          <w:i w:val="false"/>
          <w:color w:val="000000"/>
          <w:sz w:val="20"/>
        </w:rPr>
        <w:t>қағидаларында</w:t>
      </w:r>
      <w:r>
        <w:rPr>
          <w:rFonts w:ascii="Consolas"/>
          <w:b w:val="false"/>
          <w:i w:val="false"/>
          <w:color w:val="000000"/>
          <w:sz w:val="20"/>
        </w:rPr>
        <w:t xml:space="preserve"> айқындалған негіздер бойынша біліктілік талаптарына сай келмейді деп айқындалса;</w:t>
      </w:r>
      <w:r>
        <w:br/>
      </w:r>
      <w:r>
        <w:rPr>
          <w:rFonts w:ascii="Consolas"/>
          <w:b w:val="false"/>
          <w:i w:val="false"/>
          <w:color w:val="000000"/>
          <w:sz w:val="20"/>
        </w:rPr>
        <w:t>
</w:t>
      </w:r>
      <w:r>
        <w:rPr>
          <w:rFonts w:ascii="Consolas"/>
          <w:b w:val="false"/>
          <w:i w:val="false"/>
          <w:color w:val="000000"/>
          <w:sz w:val="20"/>
        </w:rPr>
        <w:t>
      2) ол осы Заңның </w:t>
      </w:r>
      <w:r>
        <w:rPr>
          <w:rFonts w:ascii="Consolas"/>
          <w:b w:val="false"/>
          <w:i w:val="false"/>
          <w:color w:val="000000"/>
          <w:sz w:val="20"/>
        </w:rPr>
        <w:t>6-бабының</w:t>
      </w:r>
      <w:r>
        <w:rPr>
          <w:rFonts w:ascii="Consolas"/>
          <w:b w:val="false"/>
          <w:i w:val="false"/>
          <w:color w:val="000000"/>
          <w:sz w:val="20"/>
        </w:rPr>
        <w:t xml:space="preserve"> талаптарын бұзса;</w:t>
      </w:r>
      <w:r>
        <w:br/>
      </w:r>
      <w:r>
        <w:rPr>
          <w:rFonts w:ascii="Consolas"/>
          <w:b w:val="false"/>
          <w:i w:val="false"/>
          <w:color w:val="000000"/>
          <w:sz w:val="20"/>
        </w:rPr>
        <w:t>
</w:t>
      </w:r>
      <w:r>
        <w:rPr>
          <w:rFonts w:ascii="Consolas"/>
          <w:b w:val="false"/>
          <w:i w:val="false"/>
          <w:color w:val="000000"/>
          <w:sz w:val="20"/>
        </w:rPr>
        <w:t>
      3) оның конкурсқа қатысуға өтінімі осы Заңда және электрондық мемлекеттік сатып алуды өткізу қағидаларында айқындалған негіздер бойынша конкурстық құжаттаманың талаптары мен шарттарына сәйкес келмейді деп айқындалса, конкурсқа қатысуға рұқсат берілмейді (конкурсқа қатысушы деп танылмайды).</w:t>
      </w:r>
      <w:r>
        <w:br/>
      </w:r>
      <w:r>
        <w:rPr>
          <w:rFonts w:ascii="Consolas"/>
          <w:b w:val="false"/>
          <w:i w:val="false"/>
          <w:color w:val="000000"/>
          <w:sz w:val="20"/>
        </w:rPr>
        <w:t>
</w:t>
      </w:r>
      <w:r>
        <w:rPr>
          <w:rFonts w:ascii="Consolas"/>
          <w:b w:val="false"/>
          <w:i w:val="false"/>
          <w:color w:val="000000"/>
          <w:sz w:val="20"/>
        </w:rPr>
        <w:t>
      8. Егер әлеуетті өнім берушіге осы баптың 7-тармағының 2) тармақшасында көзделген негіздер бойынша конкурсқа қатысуға рұқсат берілмесе, онда:</w:t>
      </w:r>
      <w:r>
        <w:br/>
      </w:r>
      <w:r>
        <w:rPr>
          <w:rFonts w:ascii="Consolas"/>
          <w:b w:val="false"/>
          <w:i w:val="false"/>
          <w:color w:val="000000"/>
          <w:sz w:val="20"/>
        </w:rPr>
        <w:t>
</w:t>
      </w:r>
      <w:r>
        <w:rPr>
          <w:rFonts w:ascii="Consolas"/>
          <w:b w:val="false"/>
          <w:i w:val="false"/>
          <w:color w:val="000000"/>
          <w:sz w:val="20"/>
        </w:rPr>
        <w:t>
      1) конкурсқа қатысуға рұқсат беру туралы хаттамада мұндай әлеуетті өнім берушінің конкурсқа қатысуға өтінімін қабылдамаудың негіздемелері көрсетіледі;</w:t>
      </w:r>
      <w:r>
        <w:br/>
      </w:r>
      <w:r>
        <w:rPr>
          <w:rFonts w:ascii="Consolas"/>
          <w:b w:val="false"/>
          <w:i w:val="false"/>
          <w:color w:val="000000"/>
          <w:sz w:val="20"/>
        </w:rPr>
        <w:t>
</w:t>
      </w:r>
      <w:r>
        <w:rPr>
          <w:rFonts w:ascii="Consolas"/>
          <w:b w:val="false"/>
          <w:i w:val="false"/>
          <w:color w:val="000000"/>
          <w:sz w:val="20"/>
        </w:rPr>
        <w:t>
      2) осы Заңның 6-бабының талаптарын бұзған әлеуетті өнім беруші туралы мәліметтер мемлекеттік сатып алуға жосықсыз қатысушылардың тізіліміне енгізілуге жатады.</w:t>
      </w:r>
      <w:r>
        <w:br/>
      </w:r>
      <w:r>
        <w:rPr>
          <w:rFonts w:ascii="Consolas"/>
          <w:b w:val="false"/>
          <w:i w:val="false"/>
          <w:color w:val="000000"/>
          <w:sz w:val="20"/>
        </w:rPr>
        <w:t>
</w:t>
      </w:r>
      <w:r>
        <w:rPr>
          <w:rFonts w:ascii="Consolas"/>
          <w:b w:val="false"/>
          <w:i w:val="false"/>
          <w:color w:val="000000"/>
          <w:sz w:val="20"/>
        </w:rPr>
        <w:t>
      9. Конкурстық комиссия конкурсқа қатысуға өтінімдерді қайтадан қарау нәтижелері бойынша:</w:t>
      </w:r>
      <w:r>
        <w:br/>
      </w:r>
      <w:r>
        <w:rPr>
          <w:rFonts w:ascii="Consolas"/>
          <w:b w:val="false"/>
          <w:i w:val="false"/>
          <w:color w:val="000000"/>
          <w:sz w:val="20"/>
        </w:rPr>
        <w:t>
</w:t>
      </w:r>
      <w:r>
        <w:rPr>
          <w:rFonts w:ascii="Consolas"/>
          <w:b w:val="false"/>
          <w:i w:val="false"/>
          <w:color w:val="000000"/>
          <w:sz w:val="20"/>
        </w:rPr>
        <w:t>
      1) біліктілік талаптарына және конкурстық құжаттаманың талаптарына сай келетін әлеуетті өнім берушілерді айқындайды және конкурсқа қатысушылар деп таниды;</w:t>
      </w:r>
      <w:r>
        <w:br/>
      </w:r>
      <w:r>
        <w:rPr>
          <w:rFonts w:ascii="Consolas"/>
          <w:b w:val="false"/>
          <w:i w:val="false"/>
          <w:color w:val="000000"/>
          <w:sz w:val="20"/>
        </w:rPr>
        <w:t>
</w:t>
      </w:r>
      <w:r>
        <w:rPr>
          <w:rFonts w:ascii="Consolas"/>
          <w:b w:val="false"/>
          <w:i w:val="false"/>
          <w:color w:val="000000"/>
          <w:sz w:val="20"/>
        </w:rPr>
        <w:t>
      2) конкурсқа қатысушыларға осы Заңның 17-бабының </w:t>
      </w:r>
      <w:r>
        <w:rPr>
          <w:rFonts w:ascii="Consolas"/>
          <w:b w:val="false"/>
          <w:i w:val="false"/>
          <w:color w:val="000000"/>
          <w:sz w:val="20"/>
        </w:rPr>
        <w:t>4-тармағында</w:t>
      </w:r>
      <w:r>
        <w:rPr>
          <w:rFonts w:ascii="Consolas"/>
          <w:b w:val="false"/>
          <w:i w:val="false"/>
          <w:color w:val="000000"/>
          <w:sz w:val="20"/>
        </w:rPr>
        <w:t xml:space="preserve"> көзделген критерийлердің салыстырмалы мәндерін қолданады;</w:t>
      </w:r>
      <w:r>
        <w:br/>
      </w:r>
      <w:r>
        <w:rPr>
          <w:rFonts w:ascii="Consolas"/>
          <w:b w:val="false"/>
          <w:i w:val="false"/>
          <w:color w:val="000000"/>
          <w:sz w:val="20"/>
        </w:rPr>
        <w:t>
</w:t>
      </w:r>
      <w:r>
        <w:rPr>
          <w:rFonts w:ascii="Consolas"/>
          <w:b w:val="false"/>
          <w:i w:val="false"/>
          <w:color w:val="000000"/>
          <w:sz w:val="20"/>
        </w:rPr>
        <w:t>
      3) конкурсқа қатысуға рұқсат беру туралы хаттаманы ресімдейді.</w:t>
      </w:r>
      <w:r>
        <w:br/>
      </w:r>
      <w:r>
        <w:rPr>
          <w:rFonts w:ascii="Consolas"/>
          <w:b w:val="false"/>
          <w:i w:val="false"/>
          <w:color w:val="000000"/>
          <w:sz w:val="20"/>
        </w:rPr>
        <w:t>
</w:t>
      </w:r>
      <w:r>
        <w:rPr>
          <w:rFonts w:ascii="Consolas"/>
          <w:b w:val="false"/>
          <w:i w:val="false"/>
          <w:color w:val="000000"/>
          <w:sz w:val="20"/>
        </w:rPr>
        <w:t>
      Егер конкурс тәсілімен мемлекеттік сатып алу лоттардан тұратын болса, онда конкурсқа қатысуға рұқсат беру туралы хаттамада әрбір лот бойынша конкурсқа қатысушылар көрсетіледі. Конкурсқа қатысуға рұқсат беру туралы жалпы хаттаманы онда әрбір лот бойынша конкурсқа қатысушыларды көрсету шартымен ресімдеуге жол беріледі.</w:t>
      </w:r>
      <w:r>
        <w:br/>
      </w:r>
      <w:r>
        <w:rPr>
          <w:rFonts w:ascii="Consolas"/>
          <w:b w:val="false"/>
          <w:i w:val="false"/>
          <w:color w:val="000000"/>
          <w:sz w:val="20"/>
        </w:rPr>
        <w:t>
</w:t>
      </w:r>
      <w:r>
        <w:rPr>
          <w:rFonts w:ascii="Consolas"/>
          <w:b w:val="false"/>
          <w:i w:val="false"/>
          <w:color w:val="000000"/>
          <w:sz w:val="20"/>
        </w:rPr>
        <w:t>
      10. Конкурсқа қатысуға рұқсат беру туралы хаттамаға конкурстық комиссияның төрағасы және отырысқа қатысқан барлық мүшелері, сондай-ақ конкурстық комиссияның хатшысы конкурсқа қатысуға әлеуетті өнім берушілерге рұқсат беру (конкурсқа қатысушылар деп тану) туралы шешім қабылданған күні қол қояды.</w:t>
      </w:r>
      <w:r>
        <w:br/>
      </w:r>
      <w:r>
        <w:rPr>
          <w:rFonts w:ascii="Consolas"/>
          <w:b w:val="false"/>
          <w:i w:val="false"/>
          <w:color w:val="000000"/>
          <w:sz w:val="20"/>
        </w:rPr>
        <w:t>
</w:t>
      </w:r>
      <w:r>
        <w:rPr>
          <w:rFonts w:ascii="Consolas"/>
          <w:b w:val="false"/>
          <w:i w:val="false"/>
          <w:color w:val="000000"/>
          <w:sz w:val="20"/>
        </w:rPr>
        <w:t>
      Конкурстық комиссияның хатшысы конкурсқа қатысуға рұқсат беру туралы хаттаманы өтінімдері осы Заңның 22-бабының </w:t>
      </w:r>
      <w:r>
        <w:rPr>
          <w:rFonts w:ascii="Consolas"/>
          <w:b w:val="false"/>
          <w:i w:val="false"/>
          <w:color w:val="000000"/>
          <w:sz w:val="20"/>
        </w:rPr>
        <w:t>2-тармағына</w:t>
      </w:r>
      <w:r>
        <w:rPr>
          <w:rFonts w:ascii="Consolas"/>
          <w:b w:val="false"/>
          <w:i w:val="false"/>
          <w:color w:val="000000"/>
          <w:sz w:val="20"/>
        </w:rPr>
        <w:t xml:space="preserve"> сәйкес электрондық тіркеу журналында автоматты түрде тіркелген барлық әлеуетті өнім берушілерді электрондық пошта арқылы автоматты түрде хабардар ете отырып, оған қол қойылған күні мемлекеттік сатып алу веб-порталында жариялайды.</w:t>
      </w:r>
      <w:r>
        <w:br/>
      </w:r>
      <w:r>
        <w:rPr>
          <w:rFonts w:ascii="Consolas"/>
          <w:b w:val="false"/>
          <w:i w:val="false"/>
          <w:color w:val="000000"/>
          <w:sz w:val="20"/>
        </w:rPr>
        <w:t>
</w:t>
      </w:r>
      <w:r>
        <w:rPr>
          <w:rFonts w:ascii="Consolas"/>
          <w:b w:val="false"/>
          <w:i w:val="false"/>
          <w:color w:val="000000"/>
          <w:sz w:val="20"/>
        </w:rPr>
        <w:t>
      11. Конкурстық комиссияның конкурсқа қатысуға рұқсат беру туралы шешіміне осы Заңның </w:t>
      </w:r>
      <w:r>
        <w:rPr>
          <w:rFonts w:ascii="Consolas"/>
          <w:b w:val="false"/>
          <w:i w:val="false"/>
          <w:color w:val="000000"/>
          <w:sz w:val="20"/>
        </w:rPr>
        <w:t>45-бабында</w:t>
      </w:r>
      <w:r>
        <w:rPr>
          <w:rFonts w:ascii="Consolas"/>
          <w:b w:val="false"/>
          <w:i w:val="false"/>
          <w:color w:val="000000"/>
          <w:sz w:val="20"/>
        </w:rPr>
        <w:t xml:space="preserve"> белгіленген тәртіппен шағым жасауға болады.</w:t>
      </w:r>
      <w:r>
        <w:br/>
      </w:r>
      <w:r>
        <w:rPr>
          <w:rFonts w:ascii="Consolas"/>
          <w:b w:val="false"/>
          <w:i w:val="false"/>
          <w:color w:val="000000"/>
          <w:sz w:val="20"/>
        </w:rPr>
        <w:t>
      </w:t>
      </w:r>
      <w:r>
        <w:rPr>
          <w:rFonts w:ascii="Consolas"/>
          <w:b w:val="false"/>
          <w:i w:val="false"/>
          <w:color w:val="ff0000"/>
          <w:sz w:val="20"/>
        </w:rPr>
        <w:t xml:space="preserve">Ескерту. 25-бап жаңа редакцияда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End w:id="59"/>
    <w:bookmarkStart w:name="z444" w:id="60"/>
    <w:p>
      <w:pPr>
        <w:spacing w:after="0"/>
        <w:ind w:left="0"/>
        <w:jc w:val="left"/>
      </w:pPr>
      <w:r>
        <w:rPr>
          <w:rFonts w:ascii="Consolas"/>
          <w:b w:val="false"/>
          <w:i w:val="false"/>
          <w:color w:val="000000"/>
          <w:sz w:val="20"/>
        </w:rPr>
        <w:t>
      </w:t>
      </w:r>
      <w:r>
        <w:rPr>
          <w:rFonts w:ascii="Consolas"/>
          <w:b/>
          <w:i w:val="false"/>
          <w:color w:val="000000"/>
          <w:sz w:val="20"/>
        </w:rPr>
        <w:t>25-1-бап. Тауарлар мен көрсетілетін қызметтер бойынша</w:t>
      </w:r>
      <w:r>
        <w:br/>
      </w:r>
      <w:r>
        <w:rPr>
          <w:rFonts w:ascii="Consolas"/>
          <w:b w:val="false"/>
          <w:i w:val="false"/>
          <w:color w:val="000000"/>
          <w:sz w:val="20"/>
        </w:rPr>
        <w:t>
                 </w:t>
      </w:r>
      <w:r>
        <w:rPr>
          <w:rFonts w:ascii="Consolas"/>
          <w:b/>
          <w:i w:val="false"/>
          <w:color w:val="000000"/>
          <w:sz w:val="20"/>
        </w:rPr>
        <w:t>конкурсқа қатысуға өтінімдерді қарау,</w:t>
      </w:r>
      <w:r>
        <w:br/>
      </w:r>
      <w:r>
        <w:rPr>
          <w:rFonts w:ascii="Consolas"/>
          <w:b w:val="false"/>
          <w:i w:val="false"/>
          <w:color w:val="000000"/>
          <w:sz w:val="20"/>
        </w:rPr>
        <w:t>
                 </w:t>
      </w:r>
      <w:r>
        <w:rPr>
          <w:rFonts w:ascii="Consolas"/>
          <w:b/>
          <w:i w:val="false"/>
          <w:color w:val="000000"/>
          <w:sz w:val="20"/>
        </w:rPr>
        <w:t>конкурсқа қатысуға рұқсат беру</w:t>
      </w:r>
    </w:p>
    <w:bookmarkEnd w:id="60"/>
    <w:bookmarkStart w:name="z445" w:id="61"/>
    <w:p>
      <w:pPr>
        <w:spacing w:after="0"/>
        <w:ind w:left="0"/>
        <w:jc w:val="left"/>
      </w:pPr>
      <w:r>
        <w:rPr>
          <w:rFonts w:ascii="Consolas"/>
          <w:b w:val="false"/>
          <w:i w:val="false"/>
          <w:color w:val="000000"/>
          <w:sz w:val="20"/>
        </w:rPr>
        <w:t>
      1. Конкурстық комиссия конкурсқа қатысуға өтінімдерді қарауды біліктілік талаптарына, конкурстық құжаттаманың талаптарына сай келетін әлеуетті өнім берушілерді айқындау, оның ішінде үздік техникалық ерекшелікті (үздік техникалық ерекшеліктерді) айқындау бөлігінде және оларды конкурсқа қатысушылар деп тану мақсатында жүзеге асырады.</w:t>
      </w:r>
      <w:r>
        <w:br/>
      </w:r>
      <w:r>
        <w:rPr>
          <w:rFonts w:ascii="Consolas"/>
          <w:b w:val="false"/>
          <w:i w:val="false"/>
          <w:color w:val="000000"/>
          <w:sz w:val="20"/>
        </w:rPr>
        <w:t>
</w:t>
      </w:r>
      <w:r>
        <w:rPr>
          <w:rFonts w:ascii="Consolas"/>
          <w:b w:val="false"/>
          <w:i w:val="false"/>
          <w:color w:val="000000"/>
          <w:sz w:val="20"/>
        </w:rPr>
        <w:t>
      Үздік техникалық ерекшелік ұсынылатын тауарлардың, көрсетілетін қызметтердің функционалдық, техникалық, сапалық және пайдалану сипаттамаларын бағалау негізінде айқындалады.</w:t>
      </w:r>
      <w:r>
        <w:br/>
      </w:r>
      <w:r>
        <w:rPr>
          <w:rFonts w:ascii="Consolas"/>
          <w:b w:val="false"/>
          <w:i w:val="false"/>
          <w:color w:val="000000"/>
          <w:sz w:val="20"/>
        </w:rPr>
        <w:t>
</w:t>
      </w:r>
      <w:r>
        <w:rPr>
          <w:rFonts w:ascii="Consolas"/>
          <w:b w:val="false"/>
          <w:i w:val="false"/>
          <w:color w:val="000000"/>
          <w:sz w:val="20"/>
        </w:rPr>
        <w:t>
      2. Мемлекеттік сатып алуды ұйымдастырушы әлеуетті өнім берушілер ұсынатын тауарлар мен қызметтердің конкурстық құжаттаманың ажырамас бөлігі болып табылатын техникалық ерекшелікке сәйкестігіне қатысты сараптамалық қорытынды дайындау және үздік техникалық ерекшелікті (үздік техникалық ерекшеліктерді) айқындау үшін сараптама комиссиясын құруға не сарапшыны айқындауға құқылы.</w:t>
      </w:r>
      <w:r>
        <w:br/>
      </w:r>
      <w:r>
        <w:rPr>
          <w:rFonts w:ascii="Consolas"/>
          <w:b w:val="false"/>
          <w:i w:val="false"/>
          <w:color w:val="000000"/>
          <w:sz w:val="20"/>
        </w:rPr>
        <w:t>
</w:t>
      </w:r>
      <w:r>
        <w:rPr>
          <w:rFonts w:ascii="Consolas"/>
          <w:b w:val="false"/>
          <w:i w:val="false"/>
          <w:color w:val="000000"/>
          <w:sz w:val="20"/>
        </w:rPr>
        <w:t>
      Осы Заңның 7-бабы 5-тармағының </w:t>
      </w:r>
      <w:r>
        <w:rPr>
          <w:rFonts w:ascii="Consolas"/>
          <w:b w:val="false"/>
          <w:i w:val="false"/>
          <w:color w:val="000000"/>
          <w:sz w:val="20"/>
        </w:rPr>
        <w:t>1)</w:t>
      </w:r>
      <w:r>
        <w:rPr>
          <w:rFonts w:ascii="Consolas"/>
          <w:b w:val="false"/>
          <w:i w:val="false"/>
          <w:color w:val="000000"/>
          <w:sz w:val="20"/>
        </w:rPr>
        <w:t xml:space="preserve"> және </w:t>
      </w:r>
      <w:r>
        <w:rPr>
          <w:rFonts w:ascii="Consolas"/>
          <w:b w:val="false"/>
          <w:i w:val="false"/>
          <w:color w:val="000000"/>
          <w:sz w:val="20"/>
        </w:rPr>
        <w:t>2) тармақшаларына</w:t>
      </w:r>
      <w:r>
        <w:rPr>
          <w:rFonts w:ascii="Consolas"/>
          <w:b w:val="false"/>
          <w:i w:val="false"/>
          <w:color w:val="000000"/>
          <w:sz w:val="20"/>
        </w:rPr>
        <w:t xml:space="preserve"> сәйкес айқындалған мемлекеттік сатып алуды бірыңғай ұйымдастырушы мемлекеттік сатып алуды ұйымдастыру және өткізу кезінде тапсырыс беруші әлеуетті өнім берушілер ұсынатын тауарлар мен қызметтердің конкурстық құжаттаманың ажырамас бөлігі болып табылатын техникалық ерекшелікке сәйкестігіне қатысты сараптамалық қорытынды дайындау және үздік техникалық ерекшелікті (үздік техникалық ерекшеліктерді) айқындау үшін сараптама комиссиясын құрады не сарапшыны айқындайды.</w:t>
      </w:r>
      <w:r>
        <w:br/>
      </w:r>
      <w:r>
        <w:rPr>
          <w:rFonts w:ascii="Consolas"/>
          <w:b w:val="false"/>
          <w:i w:val="false"/>
          <w:color w:val="000000"/>
          <w:sz w:val="20"/>
        </w:rPr>
        <w:t>
</w:t>
      </w:r>
      <w:r>
        <w:rPr>
          <w:rFonts w:ascii="Consolas"/>
          <w:b w:val="false"/>
          <w:i w:val="false"/>
          <w:color w:val="000000"/>
          <w:sz w:val="20"/>
        </w:rPr>
        <w:t>
      Бұл ретте:</w:t>
      </w:r>
      <w:r>
        <w:br/>
      </w:r>
      <w:r>
        <w:rPr>
          <w:rFonts w:ascii="Consolas"/>
          <w:b w:val="false"/>
          <w:i w:val="false"/>
          <w:color w:val="000000"/>
          <w:sz w:val="20"/>
        </w:rPr>
        <w:t>
</w:t>
      </w:r>
      <w:r>
        <w:rPr>
          <w:rFonts w:ascii="Consolas"/>
          <w:b w:val="false"/>
          <w:i w:val="false"/>
          <w:color w:val="000000"/>
          <w:sz w:val="20"/>
        </w:rPr>
        <w:t>
      1) мемлекеттік сатып алу рәсімдерінің нәтижелеріне мүдделі;</w:t>
      </w:r>
      <w:r>
        <w:br/>
      </w:r>
      <w:r>
        <w:rPr>
          <w:rFonts w:ascii="Consolas"/>
          <w:b w:val="false"/>
          <w:i w:val="false"/>
          <w:color w:val="000000"/>
          <w:sz w:val="20"/>
        </w:rPr>
        <w:t>
</w:t>
      </w:r>
      <w:r>
        <w:rPr>
          <w:rFonts w:ascii="Consolas"/>
          <w:b w:val="false"/>
          <w:i w:val="false"/>
          <w:color w:val="000000"/>
          <w:sz w:val="20"/>
        </w:rPr>
        <w:t>
      2) тапсырыс берушімен, мемлекеттік сатып алуды ұйымдастырушымен, мемлекеттік сатып алуды бірыңғай ұйымдастырушымен не олардың ведомстволық бағынысты, еншілес және тәуелді ұйымдарымен не әлеуетті өнім берушілермен еңбек қатынастарында байланысты;</w:t>
      </w:r>
      <w:r>
        <w:br/>
      </w:r>
      <w:r>
        <w:rPr>
          <w:rFonts w:ascii="Consolas"/>
          <w:b w:val="false"/>
          <w:i w:val="false"/>
          <w:color w:val="000000"/>
          <w:sz w:val="20"/>
        </w:rPr>
        <w:t>
</w:t>
      </w:r>
      <w:r>
        <w:rPr>
          <w:rFonts w:ascii="Consolas"/>
          <w:b w:val="false"/>
          <w:i w:val="false"/>
          <w:color w:val="000000"/>
          <w:sz w:val="20"/>
        </w:rPr>
        <w:t>
      3) тапсырыс берушінің, мемлекеттік сатып алуды ұйымдастырушының, мемлекеттік сатып алуды бірыңғай ұйымдастырушының не олардың ведомстволық бағынысты, еншілес және тәуелді ұйымдарының бірінші басшыларының жақын туысы болып табылатын адам сарапшы бола алмайды.</w:t>
      </w:r>
      <w:r>
        <w:br/>
      </w:r>
      <w:r>
        <w:rPr>
          <w:rFonts w:ascii="Consolas"/>
          <w:b w:val="false"/>
          <w:i w:val="false"/>
          <w:color w:val="000000"/>
          <w:sz w:val="20"/>
        </w:rPr>
        <w:t>
</w:t>
      </w:r>
      <w:r>
        <w:rPr>
          <w:rFonts w:ascii="Consolas"/>
          <w:b w:val="false"/>
          <w:i w:val="false"/>
          <w:color w:val="000000"/>
          <w:sz w:val="20"/>
        </w:rPr>
        <w:t>
      Осы тармақтың үшінші бөлігінде белгіленген талаптарға сай келетін сарапшылар болмаған жағдайда, мемлекеттік сатып алуды ұйымдастырушы не тапсырыс беруші сарапшы ретінде жұмыс істеу үшін тиісті бейіндегі мемлекеттік қызметшілерді не сатып алынатын тауарлар мен қызметтерге мамандығы сәйкес келетін өзге мамандарды тартады. Мемлекеттік қызметшілер сарапшылар ретінде өтеусіз негізде тартылады, ал өзге мамандар тараптардың уағдаластығы бойынша ақылы да, өтеусіз де негізде тартылады.</w:t>
      </w:r>
      <w:r>
        <w:br/>
      </w:r>
      <w:r>
        <w:rPr>
          <w:rFonts w:ascii="Consolas"/>
          <w:b w:val="false"/>
          <w:i w:val="false"/>
          <w:color w:val="000000"/>
          <w:sz w:val="20"/>
        </w:rPr>
        <w:t>
</w:t>
      </w:r>
      <w:r>
        <w:rPr>
          <w:rFonts w:ascii="Consolas"/>
          <w:b w:val="false"/>
          <w:i w:val="false"/>
          <w:color w:val="000000"/>
          <w:sz w:val="20"/>
        </w:rPr>
        <w:t>
      Конкурстық комиссия шешім қабылдаған кезде сарапшылардың дауыс беруге құқығы жоқ.</w:t>
      </w:r>
      <w:r>
        <w:br/>
      </w:r>
      <w:r>
        <w:rPr>
          <w:rFonts w:ascii="Consolas"/>
          <w:b w:val="false"/>
          <w:i w:val="false"/>
          <w:color w:val="000000"/>
          <w:sz w:val="20"/>
        </w:rPr>
        <w:t>
</w:t>
      </w:r>
      <w:r>
        <w:rPr>
          <w:rFonts w:ascii="Consolas"/>
          <w:b w:val="false"/>
          <w:i w:val="false"/>
          <w:color w:val="000000"/>
          <w:sz w:val="20"/>
        </w:rPr>
        <w:t>
      Ақылы негізде сарапшылар ретінде тартылатын адамдарды таңдау осы Заңға сәйкес жүзеге асырылады.</w:t>
      </w:r>
      <w:r>
        <w:br/>
      </w:r>
      <w:r>
        <w:rPr>
          <w:rFonts w:ascii="Consolas"/>
          <w:b w:val="false"/>
          <w:i w:val="false"/>
          <w:color w:val="000000"/>
          <w:sz w:val="20"/>
        </w:rPr>
        <w:t>
</w:t>
      </w:r>
      <w:r>
        <w:rPr>
          <w:rFonts w:ascii="Consolas"/>
          <w:b w:val="false"/>
          <w:i w:val="false"/>
          <w:color w:val="000000"/>
          <w:sz w:val="20"/>
        </w:rPr>
        <w:t>
      3. Конкурстық комиссия конкурсқа қатысуға өтінімдерді қарау кезінде біліктілік талаптарына және конкурстық құжаттаманың талаптарына сай келмейтін әлеуетті өнім берушілерді анықтайды.</w:t>
      </w:r>
      <w:r>
        <w:br/>
      </w:r>
      <w:r>
        <w:rPr>
          <w:rFonts w:ascii="Consolas"/>
          <w:b w:val="false"/>
          <w:i w:val="false"/>
          <w:color w:val="000000"/>
          <w:sz w:val="20"/>
        </w:rPr>
        <w:t>
</w:t>
      </w:r>
      <w:r>
        <w:rPr>
          <w:rFonts w:ascii="Consolas"/>
          <w:b w:val="false"/>
          <w:i w:val="false"/>
          <w:color w:val="000000"/>
          <w:sz w:val="20"/>
        </w:rPr>
        <w:t>
      4. Әлеуетті өнім берушілердің біліктілік талаптарына және конкурстық құжаттаманың талаптарына сай келмеуі нысанасына конкурсқа қатысуға өтінімдерді қарау нәтижелері бойынша конкурсқа қатысуға алдын ала рұқсат беру хаттамасы ресімделеді, оған конкурстық комиссияның төрағасы және отырысқа қатысқан барлық мүшелері, сондай-ақ конкурстық комиссияның хатшысы конкурсқа қатысуға әлеуетті өнім берушілерге алдын ала рұқсат беру туралы шешім қабылданған күні қол қояды.</w:t>
      </w:r>
      <w:r>
        <w:br/>
      </w:r>
      <w:r>
        <w:rPr>
          <w:rFonts w:ascii="Consolas"/>
          <w:b w:val="false"/>
          <w:i w:val="false"/>
          <w:color w:val="000000"/>
          <w:sz w:val="20"/>
        </w:rPr>
        <w:t>
</w:t>
      </w:r>
      <w:r>
        <w:rPr>
          <w:rFonts w:ascii="Consolas"/>
          <w:b w:val="false"/>
          <w:i w:val="false"/>
          <w:color w:val="000000"/>
          <w:sz w:val="20"/>
        </w:rPr>
        <w:t>
      Конкурсқа қатысуға алдын ала рұқсат беру хаттамасында әлеуетті өнім берушілердің біліктілік талаптарына және конкурстық құжаттаманың талаптарына сай келмеуі туралы себептер көрсетілген ақпарат қамтылуға тиіс.</w:t>
      </w:r>
      <w:r>
        <w:br/>
      </w:r>
      <w:r>
        <w:rPr>
          <w:rFonts w:ascii="Consolas"/>
          <w:b w:val="false"/>
          <w:i w:val="false"/>
          <w:color w:val="000000"/>
          <w:sz w:val="20"/>
        </w:rPr>
        <w:t>
</w:t>
      </w:r>
      <w:r>
        <w:rPr>
          <w:rFonts w:ascii="Consolas"/>
          <w:b w:val="false"/>
          <w:i w:val="false"/>
          <w:color w:val="000000"/>
          <w:sz w:val="20"/>
        </w:rPr>
        <w:t>
      Әлеуетті өнім берушілер біліктілік талаптарына және конкурстық құжаттаманың талаптарына сай келген жағдайда, конкурсқа қатысуға алдын ала рұқсат беру хаттамасы ресімделмейді.</w:t>
      </w:r>
      <w:r>
        <w:br/>
      </w:r>
      <w:r>
        <w:rPr>
          <w:rFonts w:ascii="Consolas"/>
          <w:b w:val="false"/>
          <w:i w:val="false"/>
          <w:color w:val="000000"/>
          <w:sz w:val="20"/>
        </w:rPr>
        <w:t>
</w:t>
      </w:r>
      <w:r>
        <w:rPr>
          <w:rFonts w:ascii="Consolas"/>
          <w:b w:val="false"/>
          <w:i w:val="false"/>
          <w:color w:val="000000"/>
          <w:sz w:val="20"/>
        </w:rPr>
        <w:t>
      Бұл ретте, үздік техникалық ерекшелікті (үздік техникалық ерекшеліктерді) айқындай отырып, конкурсқа қатысуға рұқсат беру хаттамасы ресімделеді.</w:t>
      </w:r>
      <w:r>
        <w:br/>
      </w:r>
      <w:r>
        <w:rPr>
          <w:rFonts w:ascii="Consolas"/>
          <w:b w:val="false"/>
          <w:i w:val="false"/>
          <w:color w:val="000000"/>
          <w:sz w:val="20"/>
        </w:rPr>
        <w:t>
</w:t>
      </w:r>
      <w:r>
        <w:rPr>
          <w:rFonts w:ascii="Consolas"/>
          <w:b w:val="false"/>
          <w:i w:val="false"/>
          <w:color w:val="000000"/>
          <w:sz w:val="20"/>
        </w:rPr>
        <w:t>
      5. Конкурстық комиссия біліктілік талаптарына және конкурстық құжаттаманың талаптарына сай келмейтін әлеуетті өнім берушілерді анықтаған жағдайда, мұндай әлеуетті өнім берушілерге конкурсқа қатысуға алдын ала рұқсат беру хаттамасы жарияланған күннен бастап үш жұмыс күні ішінде конкурсқа қатысуға өтінімдерді біліктілік талаптарына және конкурстық құжаттаманың талаптарына сәйкес келтіру құқығын береді.</w:t>
      </w:r>
      <w:r>
        <w:br/>
      </w:r>
      <w:r>
        <w:rPr>
          <w:rFonts w:ascii="Consolas"/>
          <w:b w:val="false"/>
          <w:i w:val="false"/>
          <w:color w:val="000000"/>
          <w:sz w:val="20"/>
        </w:rPr>
        <w:t>
</w:t>
      </w:r>
      <w:r>
        <w:rPr>
          <w:rFonts w:ascii="Consolas"/>
          <w:b w:val="false"/>
          <w:i w:val="false"/>
          <w:color w:val="000000"/>
          <w:sz w:val="20"/>
        </w:rPr>
        <w:t>
      6. Осы баптың 5-тармағына сәйкес біліктілік талаптарына және конкурстық құжаттаманың талаптарына сәйкес келтірілген конкурсқа қатысуға өтінімдерді қайтадан қарау кезінде конкурстық комиссия:</w:t>
      </w:r>
      <w:r>
        <w:br/>
      </w:r>
      <w:r>
        <w:rPr>
          <w:rFonts w:ascii="Consolas"/>
          <w:b w:val="false"/>
          <w:i w:val="false"/>
          <w:color w:val="000000"/>
          <w:sz w:val="20"/>
        </w:rPr>
        <w:t>
</w:t>
      </w:r>
      <w:r>
        <w:rPr>
          <w:rFonts w:ascii="Consolas"/>
          <w:b w:val="false"/>
          <w:i w:val="false"/>
          <w:color w:val="000000"/>
          <w:sz w:val="20"/>
        </w:rPr>
        <w:t>
      1) конкурсқа қатысуға өтінімдерді қарауды, бағалауды және салыстыруды жеңілдету үшін әлеуетті өнім берушілерден олардың өтінімдеріне байланысты материалдар мен түсіндірулерді жазбаша нысанда және (немесе) электрондық құжат нысанында сұратуға;</w:t>
      </w:r>
      <w:r>
        <w:br/>
      </w:r>
      <w:r>
        <w:rPr>
          <w:rFonts w:ascii="Consolas"/>
          <w:b w:val="false"/>
          <w:i w:val="false"/>
          <w:color w:val="000000"/>
          <w:sz w:val="20"/>
        </w:rPr>
        <w:t>
</w:t>
      </w:r>
      <w:r>
        <w:rPr>
          <w:rFonts w:ascii="Consolas"/>
          <w:b w:val="false"/>
          <w:i w:val="false"/>
          <w:color w:val="000000"/>
          <w:sz w:val="20"/>
        </w:rPr>
        <w:t>
      2) конкурсқа қатысуға өтінімдерде қамтылған мәліметтерді нақтылау мақсатында тиісті жеке немесе заңды тұлғалардан, мемлекеттік органдардан қажетті ақпаратты жазбаша нысанда және (немесе) электрондық құжат нысанында сұратуға құқылы.</w:t>
      </w:r>
      <w:r>
        <w:br/>
      </w:r>
      <w:r>
        <w:rPr>
          <w:rFonts w:ascii="Consolas"/>
          <w:b w:val="false"/>
          <w:i w:val="false"/>
          <w:color w:val="000000"/>
          <w:sz w:val="20"/>
        </w:rPr>
        <w:t>
</w:t>
      </w:r>
      <w:r>
        <w:rPr>
          <w:rFonts w:ascii="Consolas"/>
          <w:b w:val="false"/>
          <w:i w:val="false"/>
          <w:color w:val="000000"/>
          <w:sz w:val="20"/>
        </w:rPr>
        <w:t>
      Конкурсқа қатысуға өтінімдерді біліктілік талаптарына және конкурстық құжаттаманың талаптарына сәйкес келтірудің осы баптың 5-тармағында көзделген мерзімі өткеннен кейін конкурсқа қатысуға өтінімді жеткіліксіз құжаттармен толықтырудан, конкурсқа қатысуға өтінімде ұсынылған құжаттарды ауыстырудан, тиісінше ресімделмеген құжаттарды сәйкес келтіруден көрінетін конкурсқа қатысуға өтінімді конкурстық құжаттаманың талаптарына сәйкес келтіруге байланысты конкурстық комиссияның сауал жіберуіне және өзге де әрекеттеріне жол берілмейді.</w:t>
      </w:r>
      <w:r>
        <w:br/>
      </w:r>
      <w:r>
        <w:rPr>
          <w:rFonts w:ascii="Consolas"/>
          <w:b w:val="false"/>
          <w:i w:val="false"/>
          <w:color w:val="000000"/>
          <w:sz w:val="20"/>
        </w:rPr>
        <w:t>
</w:t>
      </w:r>
      <w:r>
        <w:rPr>
          <w:rFonts w:ascii="Consolas"/>
          <w:b w:val="false"/>
          <w:i w:val="false"/>
          <w:color w:val="000000"/>
          <w:sz w:val="20"/>
        </w:rPr>
        <w:t>
      Конкурстық комиссия конкурсқа қатысуға өтінімді, егер онда ұсынылған өтінім мәнін қозғамай түзетуге болатын грамматикалық немесе арифметикалық қателер болса, конкурстық құжаттаманың талаптарына сай келеді деп қарайды.</w:t>
      </w:r>
      <w:r>
        <w:br/>
      </w:r>
      <w:r>
        <w:rPr>
          <w:rFonts w:ascii="Consolas"/>
          <w:b w:val="false"/>
          <w:i w:val="false"/>
          <w:color w:val="000000"/>
          <w:sz w:val="20"/>
        </w:rPr>
        <w:t>
</w:t>
      </w:r>
      <w:r>
        <w:rPr>
          <w:rFonts w:ascii="Consolas"/>
          <w:b w:val="false"/>
          <w:i w:val="false"/>
          <w:color w:val="000000"/>
          <w:sz w:val="20"/>
        </w:rPr>
        <w:t>
      7. Әлеуетті өнім берушіге осы баптың 5-тармағына сәйкес конкурсқа қатысуға өтінімдерді біліктілік талаптарына және конкурстық құжаттаманың талаптарына сәйкес келтіргеннен кейін, егер:</w:t>
      </w:r>
      <w:r>
        <w:br/>
      </w:r>
      <w:r>
        <w:rPr>
          <w:rFonts w:ascii="Consolas"/>
          <w:b w:val="false"/>
          <w:i w:val="false"/>
          <w:color w:val="000000"/>
          <w:sz w:val="20"/>
        </w:rPr>
        <w:t>
</w:t>
      </w:r>
      <w:r>
        <w:rPr>
          <w:rFonts w:ascii="Consolas"/>
          <w:b w:val="false"/>
          <w:i w:val="false"/>
          <w:color w:val="000000"/>
          <w:sz w:val="20"/>
        </w:rPr>
        <w:t>
      1) ол және (немесе) оның бірлескен орындаушысы осы Заңда және электрондық мемлекеттік сатып алуды өткізу қағидаларында айқындалған негіздер бойынша біліктілік талаптарына сай келмейді деп айқындалса;</w:t>
      </w:r>
      <w:r>
        <w:br/>
      </w:r>
      <w:r>
        <w:rPr>
          <w:rFonts w:ascii="Consolas"/>
          <w:b w:val="false"/>
          <w:i w:val="false"/>
          <w:color w:val="000000"/>
          <w:sz w:val="20"/>
        </w:rPr>
        <w:t>
</w:t>
      </w:r>
      <w:r>
        <w:rPr>
          <w:rFonts w:ascii="Consolas"/>
          <w:b w:val="false"/>
          <w:i w:val="false"/>
          <w:color w:val="000000"/>
          <w:sz w:val="20"/>
        </w:rPr>
        <w:t>
      2) ол осы Заңның </w:t>
      </w:r>
      <w:r>
        <w:rPr>
          <w:rFonts w:ascii="Consolas"/>
          <w:b w:val="false"/>
          <w:i w:val="false"/>
          <w:color w:val="000000"/>
          <w:sz w:val="20"/>
        </w:rPr>
        <w:t>6-бабының</w:t>
      </w:r>
      <w:r>
        <w:rPr>
          <w:rFonts w:ascii="Consolas"/>
          <w:b w:val="false"/>
          <w:i w:val="false"/>
          <w:color w:val="000000"/>
          <w:sz w:val="20"/>
        </w:rPr>
        <w:t xml:space="preserve"> талаптарын бұзса;</w:t>
      </w:r>
      <w:r>
        <w:br/>
      </w:r>
      <w:r>
        <w:rPr>
          <w:rFonts w:ascii="Consolas"/>
          <w:b w:val="false"/>
          <w:i w:val="false"/>
          <w:color w:val="000000"/>
          <w:sz w:val="20"/>
        </w:rPr>
        <w:t>
</w:t>
      </w:r>
      <w:r>
        <w:rPr>
          <w:rFonts w:ascii="Consolas"/>
          <w:b w:val="false"/>
          <w:i w:val="false"/>
          <w:color w:val="000000"/>
          <w:sz w:val="20"/>
        </w:rPr>
        <w:t>
      3) оның конкурсқа қатысуға өтінімі осы Заңда және электрондық мемлекеттік сатып алуды өткізу қағидаларында айқындалған негіздер бойынша конкурстық құжаттаманың талаптары мен шарттарына сәйкес келмейді деп айқындалса, конкурсқа қатысуға рұқсат берілмейді (конкурсқа қатысушы деп танылмайды).</w:t>
      </w:r>
      <w:r>
        <w:br/>
      </w:r>
      <w:r>
        <w:rPr>
          <w:rFonts w:ascii="Consolas"/>
          <w:b w:val="false"/>
          <w:i w:val="false"/>
          <w:color w:val="000000"/>
          <w:sz w:val="20"/>
        </w:rPr>
        <w:t>
</w:t>
      </w:r>
      <w:r>
        <w:rPr>
          <w:rFonts w:ascii="Consolas"/>
          <w:b w:val="false"/>
          <w:i w:val="false"/>
          <w:color w:val="000000"/>
          <w:sz w:val="20"/>
        </w:rPr>
        <w:t>
      8. Егер әлеуетті өнім берушіге осы баптың 7-тармағының 2) тармақшасында көзделген негіздер бойынша конкурсқа қатысуға рұқсат берілмесе, онда:</w:t>
      </w:r>
      <w:r>
        <w:br/>
      </w:r>
      <w:r>
        <w:rPr>
          <w:rFonts w:ascii="Consolas"/>
          <w:b w:val="false"/>
          <w:i w:val="false"/>
          <w:color w:val="000000"/>
          <w:sz w:val="20"/>
        </w:rPr>
        <w:t>
</w:t>
      </w:r>
      <w:r>
        <w:rPr>
          <w:rFonts w:ascii="Consolas"/>
          <w:b w:val="false"/>
          <w:i w:val="false"/>
          <w:color w:val="000000"/>
          <w:sz w:val="20"/>
        </w:rPr>
        <w:t>
      1) конкурсқа қатысуға рұқсат беру туралы хаттамада мұндай әлеуетті өнім берушінің конкурсқа қатысуға өтінімін қабылдамаудың негіздемелері көрсетіледі;</w:t>
      </w:r>
      <w:r>
        <w:br/>
      </w:r>
      <w:r>
        <w:rPr>
          <w:rFonts w:ascii="Consolas"/>
          <w:b w:val="false"/>
          <w:i w:val="false"/>
          <w:color w:val="000000"/>
          <w:sz w:val="20"/>
        </w:rPr>
        <w:t>
</w:t>
      </w:r>
      <w:r>
        <w:rPr>
          <w:rFonts w:ascii="Consolas"/>
          <w:b w:val="false"/>
          <w:i w:val="false"/>
          <w:color w:val="000000"/>
          <w:sz w:val="20"/>
        </w:rPr>
        <w:t>
      2) осы Заңның </w:t>
      </w:r>
      <w:r>
        <w:rPr>
          <w:rFonts w:ascii="Consolas"/>
          <w:b w:val="false"/>
          <w:i w:val="false"/>
          <w:color w:val="000000"/>
          <w:sz w:val="20"/>
        </w:rPr>
        <w:t>6-бабының</w:t>
      </w:r>
      <w:r>
        <w:rPr>
          <w:rFonts w:ascii="Consolas"/>
          <w:b w:val="false"/>
          <w:i w:val="false"/>
          <w:color w:val="000000"/>
          <w:sz w:val="20"/>
        </w:rPr>
        <w:t xml:space="preserve"> талаптарын бұзған әлеуетті өнім беруші туралы мәліметтер мемлекеттік сатып алуға жосықсыз қатысушылардың тізіліміне енгізілуге жатады.</w:t>
      </w:r>
      <w:r>
        <w:br/>
      </w:r>
      <w:r>
        <w:rPr>
          <w:rFonts w:ascii="Consolas"/>
          <w:b w:val="false"/>
          <w:i w:val="false"/>
          <w:color w:val="000000"/>
          <w:sz w:val="20"/>
        </w:rPr>
        <w:t>
</w:t>
      </w:r>
      <w:r>
        <w:rPr>
          <w:rFonts w:ascii="Consolas"/>
          <w:b w:val="false"/>
          <w:i w:val="false"/>
          <w:color w:val="000000"/>
          <w:sz w:val="20"/>
        </w:rPr>
        <w:t>
      9. Конкурстық комиссия конкурсқа қатысуға өтінімдерді қайтадан қарау нәтижелері бойынша:</w:t>
      </w:r>
      <w:r>
        <w:br/>
      </w:r>
      <w:r>
        <w:rPr>
          <w:rFonts w:ascii="Consolas"/>
          <w:b w:val="false"/>
          <w:i w:val="false"/>
          <w:color w:val="000000"/>
          <w:sz w:val="20"/>
        </w:rPr>
        <w:t>
</w:t>
      </w:r>
      <w:r>
        <w:rPr>
          <w:rFonts w:ascii="Consolas"/>
          <w:b w:val="false"/>
          <w:i w:val="false"/>
          <w:color w:val="000000"/>
          <w:sz w:val="20"/>
        </w:rPr>
        <w:t>
      1) біліктілік талаптарына және конкурстық құжаттаманың талаптарына сай келетін әлеуетті өнім берушілерді айқындайды және оларды конкурсқа қатысушылар деп таниды;</w:t>
      </w:r>
      <w:r>
        <w:br/>
      </w:r>
      <w:r>
        <w:rPr>
          <w:rFonts w:ascii="Consolas"/>
          <w:b w:val="false"/>
          <w:i w:val="false"/>
          <w:color w:val="000000"/>
          <w:sz w:val="20"/>
        </w:rPr>
        <w:t>
</w:t>
      </w:r>
      <w:r>
        <w:rPr>
          <w:rFonts w:ascii="Consolas"/>
          <w:b w:val="false"/>
          <w:i w:val="false"/>
          <w:color w:val="000000"/>
          <w:sz w:val="20"/>
        </w:rPr>
        <w:t>
      2) конкурсқа қатысуға өтінімдерде қамтылған үздік техникалық ерекшелікті (үздік техникалық ерекшеліктерді), оның ішінде сараптама комиссиясының (сарапшының) қорытындысын ескере отырып, айқындайды;</w:t>
      </w:r>
      <w:r>
        <w:br/>
      </w:r>
      <w:r>
        <w:rPr>
          <w:rFonts w:ascii="Consolas"/>
          <w:b w:val="false"/>
          <w:i w:val="false"/>
          <w:color w:val="000000"/>
          <w:sz w:val="20"/>
        </w:rPr>
        <w:t>
</w:t>
      </w:r>
      <w:r>
        <w:rPr>
          <w:rFonts w:ascii="Consolas"/>
          <w:b w:val="false"/>
          <w:i w:val="false"/>
          <w:color w:val="000000"/>
          <w:sz w:val="20"/>
        </w:rPr>
        <w:t>
      3) конкурсқа қатысушыларға осы Заңның 17-бабының </w:t>
      </w:r>
      <w:r>
        <w:rPr>
          <w:rFonts w:ascii="Consolas"/>
          <w:b w:val="false"/>
          <w:i w:val="false"/>
          <w:color w:val="000000"/>
          <w:sz w:val="20"/>
        </w:rPr>
        <w:t>4-тармағында</w:t>
      </w:r>
      <w:r>
        <w:rPr>
          <w:rFonts w:ascii="Consolas"/>
          <w:b w:val="false"/>
          <w:i w:val="false"/>
          <w:color w:val="000000"/>
          <w:sz w:val="20"/>
        </w:rPr>
        <w:t xml:space="preserve"> көзделген критерийлердің салыстырмалы мәндерін қолданады;</w:t>
      </w:r>
      <w:r>
        <w:br/>
      </w:r>
      <w:r>
        <w:rPr>
          <w:rFonts w:ascii="Consolas"/>
          <w:b w:val="false"/>
          <w:i w:val="false"/>
          <w:color w:val="000000"/>
          <w:sz w:val="20"/>
        </w:rPr>
        <w:t>
</w:t>
      </w:r>
      <w:r>
        <w:rPr>
          <w:rFonts w:ascii="Consolas"/>
          <w:b w:val="false"/>
          <w:i w:val="false"/>
          <w:color w:val="000000"/>
          <w:sz w:val="20"/>
        </w:rPr>
        <w:t>
      4) конкурсқа қатысуға рұқсат беру туралы хаттаманы ресімдейді.</w:t>
      </w:r>
      <w:r>
        <w:br/>
      </w:r>
      <w:r>
        <w:rPr>
          <w:rFonts w:ascii="Consolas"/>
          <w:b w:val="false"/>
          <w:i w:val="false"/>
          <w:color w:val="000000"/>
          <w:sz w:val="20"/>
        </w:rPr>
        <w:t>
</w:t>
      </w:r>
      <w:r>
        <w:rPr>
          <w:rFonts w:ascii="Consolas"/>
          <w:b w:val="false"/>
          <w:i w:val="false"/>
          <w:color w:val="000000"/>
          <w:sz w:val="20"/>
        </w:rPr>
        <w:t>
      Егер конкурс тәсілімен мемлекеттік сатып алу лоттардан тұратын болса, онда конкурсқа қатысуға рұқсат беру туралы хаттамада әрбір лот бойынша конкурсқа қатысушылар көрсетіледі. Конкурсқа қатысуға рұқсат беру туралы жалпы хаттаманы онда әрбір лот бойынша конкурсқа қатысушыларды көрсету шартымен ресімдеуге жол беріледі.</w:t>
      </w:r>
      <w:r>
        <w:br/>
      </w:r>
      <w:r>
        <w:rPr>
          <w:rFonts w:ascii="Consolas"/>
          <w:b w:val="false"/>
          <w:i w:val="false"/>
          <w:color w:val="000000"/>
          <w:sz w:val="20"/>
        </w:rPr>
        <w:t>
</w:t>
      </w:r>
      <w:r>
        <w:rPr>
          <w:rFonts w:ascii="Consolas"/>
          <w:b w:val="false"/>
          <w:i w:val="false"/>
          <w:color w:val="000000"/>
          <w:sz w:val="20"/>
        </w:rPr>
        <w:t>
      10. Конкурсқа қатысуға рұқсат беру туралы хаттамаға конкурстық комиссияның төрағасы және отырысқа қатысқан барлық мүшелері, сондай-ақ конкурстық комиссияның хатшысы конкурсқа қатысуға әлеуетті өнім берушілерге рұқсат беру (конкурсқа қатысушылар деп тану) туралы шешім қабылданған күні қол қояды.</w:t>
      </w:r>
      <w:r>
        <w:br/>
      </w:r>
      <w:r>
        <w:rPr>
          <w:rFonts w:ascii="Consolas"/>
          <w:b w:val="false"/>
          <w:i w:val="false"/>
          <w:color w:val="000000"/>
          <w:sz w:val="20"/>
        </w:rPr>
        <w:t>
</w:t>
      </w:r>
      <w:r>
        <w:rPr>
          <w:rFonts w:ascii="Consolas"/>
          <w:b w:val="false"/>
          <w:i w:val="false"/>
          <w:color w:val="000000"/>
          <w:sz w:val="20"/>
        </w:rPr>
        <w:t>
      Конкурстық комиссияның хатшысы конкурсқа қатысуға рұқсат беру туралы хаттаманы өтінімдері осы Заңның 22-бабының </w:t>
      </w:r>
      <w:r>
        <w:rPr>
          <w:rFonts w:ascii="Consolas"/>
          <w:b w:val="false"/>
          <w:i w:val="false"/>
          <w:color w:val="000000"/>
          <w:sz w:val="20"/>
        </w:rPr>
        <w:t>2-тармағына</w:t>
      </w:r>
      <w:r>
        <w:rPr>
          <w:rFonts w:ascii="Consolas"/>
          <w:b w:val="false"/>
          <w:i w:val="false"/>
          <w:color w:val="000000"/>
          <w:sz w:val="20"/>
        </w:rPr>
        <w:t xml:space="preserve"> сәйкес электрондық тіркеу журналында автоматты түрде тіркелген барлық әлеуетті өнім берушілерді электрондық пошта арқылы автоматты түрде хабардар ете отырып, оған қол қойылған күні мемлекеттік сатып алу веб-порталында жариялайды.</w:t>
      </w:r>
      <w:r>
        <w:br/>
      </w:r>
      <w:r>
        <w:rPr>
          <w:rFonts w:ascii="Consolas"/>
          <w:b w:val="false"/>
          <w:i w:val="false"/>
          <w:color w:val="000000"/>
          <w:sz w:val="20"/>
        </w:rPr>
        <w:t>
</w:t>
      </w:r>
      <w:r>
        <w:rPr>
          <w:rFonts w:ascii="Consolas"/>
          <w:b w:val="false"/>
          <w:i w:val="false"/>
          <w:color w:val="000000"/>
          <w:sz w:val="20"/>
        </w:rPr>
        <w:t>
      11. Конкурстық комиссияның конкурсқа қатысуға рұқсат беру туралы шешіміне осы Заңның </w:t>
      </w:r>
      <w:r>
        <w:rPr>
          <w:rFonts w:ascii="Consolas"/>
          <w:b w:val="false"/>
          <w:i w:val="false"/>
          <w:color w:val="000000"/>
          <w:sz w:val="20"/>
        </w:rPr>
        <w:t>45-бабында</w:t>
      </w:r>
      <w:r>
        <w:rPr>
          <w:rFonts w:ascii="Consolas"/>
          <w:b w:val="false"/>
          <w:i w:val="false"/>
          <w:color w:val="000000"/>
          <w:sz w:val="20"/>
        </w:rPr>
        <w:t xml:space="preserve"> белгіленген тәртіппен шағым жасауға болады.</w:t>
      </w:r>
      <w:r>
        <w:br/>
      </w:r>
      <w:r>
        <w:rPr>
          <w:rFonts w:ascii="Consolas"/>
          <w:b w:val="false"/>
          <w:i w:val="false"/>
          <w:color w:val="000000"/>
          <w:sz w:val="20"/>
        </w:rPr>
        <w:t>
</w:t>
      </w:r>
      <w:r>
        <w:rPr>
          <w:rFonts w:ascii="Consolas"/>
          <w:b w:val="false"/>
          <w:i w:val="false"/>
          <w:color w:val="000000"/>
          <w:sz w:val="20"/>
        </w:rPr>
        <w:t>
      12. Үздік техникалық ерекшелікті (үздік техникалық ерекшеліктерді) оның (олардың) болмауына байланысты айқындау мүмкін болмаған жағдайда, тапсырыс беруші мәлімдеген функционалдық, техникалық, сапалық және пайдалану сипаттамаларының сипатына сәйкес келетін техникалық ерекшеліктер қарауға жатады.</w:t>
      </w:r>
      <w:r>
        <w:br/>
      </w:r>
      <w:r>
        <w:rPr>
          <w:rFonts w:ascii="Consolas"/>
          <w:b w:val="false"/>
          <w:i w:val="false"/>
          <w:color w:val="000000"/>
          <w:sz w:val="20"/>
        </w:rPr>
        <w:t>
      </w:t>
      </w:r>
      <w:r>
        <w:rPr>
          <w:rFonts w:ascii="Consolas"/>
          <w:b w:val="false"/>
          <w:i w:val="false"/>
          <w:color w:val="ff0000"/>
          <w:sz w:val="20"/>
        </w:rPr>
        <w:t xml:space="preserve">Ескерту. 3-тарау 25-1-баппен толықтырылды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End w:id="61"/>
    <w:bookmarkStart w:name="z30" w:id="62"/>
    <w:p>
      <w:pPr>
        <w:spacing w:after="0"/>
        <w:ind w:left="0"/>
        <w:jc w:val="left"/>
      </w:pPr>
      <w:r>
        <w:rPr>
          <w:rFonts w:ascii="Consolas"/>
          <w:b w:val="false"/>
          <w:i w:val="false"/>
          <w:color w:val="000000"/>
          <w:sz w:val="20"/>
        </w:rPr>
        <w:t>
      </w:t>
      </w:r>
      <w:r>
        <w:rPr>
          <w:rFonts w:ascii="Consolas"/>
          <w:b/>
          <w:i w:val="false"/>
          <w:color w:val="000000"/>
          <w:sz w:val="20"/>
        </w:rPr>
        <w:t xml:space="preserve">26-бап. Конкурстық баға ұсыныстарын бағалау мен </w:t>
      </w:r>
      <w:r>
        <w:br/>
      </w:r>
      <w:r>
        <w:rPr>
          <w:rFonts w:ascii="Consolas"/>
          <w:b w:val="false"/>
          <w:i w:val="false"/>
          <w:color w:val="000000"/>
          <w:sz w:val="20"/>
        </w:rPr>
        <w:t>
               </w:t>
      </w:r>
      <w:r>
        <w:rPr>
          <w:rFonts w:ascii="Consolas"/>
          <w:b/>
          <w:i w:val="false"/>
          <w:color w:val="000000"/>
          <w:sz w:val="20"/>
        </w:rPr>
        <w:t xml:space="preserve">салыстыру (конкурс) </w:t>
      </w:r>
    </w:p>
    <w:bookmarkEnd w:id="62"/>
    <w:p>
      <w:pPr>
        <w:spacing w:after="0"/>
        <w:ind w:left="0"/>
        <w:jc w:val="left"/>
      </w:pPr>
      <w:r>
        <w:rPr>
          <w:rFonts w:ascii="Consolas"/>
          <w:b w:val="false"/>
          <w:i w:val="false"/>
          <w:color w:val="ff0000"/>
          <w:sz w:val="20"/>
        </w:rPr>
        <w:t xml:space="preserve">      Ескерту. 26-бап алып тасталды - ҚР 14.01.2014 </w:t>
      </w:r>
      <w:r>
        <w:rPr>
          <w:rFonts w:ascii="Consolas"/>
          <w:b w:val="false"/>
          <w:i w:val="false"/>
          <w:color w:val="ff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Start w:name="z599" w:id="63"/>
    <w:p>
      <w:pPr>
        <w:spacing w:after="0"/>
        <w:ind w:left="0"/>
        <w:jc w:val="left"/>
      </w:pPr>
      <w:r>
        <w:rPr>
          <w:rFonts w:ascii="Consolas"/>
          <w:b w:val="false"/>
          <w:i w:val="false"/>
          <w:color w:val="000000"/>
          <w:sz w:val="20"/>
        </w:rPr>
        <w:t>
      </w:t>
      </w:r>
      <w:r>
        <w:rPr>
          <w:rFonts w:ascii="Consolas"/>
          <w:b/>
          <w:i w:val="false"/>
          <w:color w:val="000000"/>
          <w:sz w:val="20"/>
        </w:rPr>
        <w:t>26-1-бап. Конкурс тәсілімен электрондық мемлекеттік сатып</w:t>
      </w:r>
      <w:r>
        <w:br/>
      </w:r>
      <w:r>
        <w:rPr>
          <w:rFonts w:ascii="Consolas"/>
          <w:b w:val="false"/>
          <w:i w:val="false"/>
          <w:color w:val="000000"/>
          <w:sz w:val="20"/>
        </w:rPr>
        <w:t>
                 </w:t>
      </w:r>
      <w:r>
        <w:rPr>
          <w:rFonts w:ascii="Consolas"/>
          <w:b/>
          <w:i w:val="false"/>
          <w:color w:val="000000"/>
          <w:sz w:val="20"/>
        </w:rPr>
        <w:t>алуды жүзеге асыру кезінде конкурстық баға</w:t>
      </w:r>
      <w:r>
        <w:br/>
      </w:r>
      <w:r>
        <w:rPr>
          <w:rFonts w:ascii="Consolas"/>
          <w:b w:val="false"/>
          <w:i w:val="false"/>
          <w:color w:val="000000"/>
          <w:sz w:val="20"/>
        </w:rPr>
        <w:t>
                 </w:t>
      </w:r>
      <w:r>
        <w:rPr>
          <w:rFonts w:ascii="Consolas"/>
          <w:b/>
          <w:i w:val="false"/>
          <w:color w:val="000000"/>
          <w:sz w:val="20"/>
        </w:rPr>
        <w:t>ұсыныстарын бағалау және салыстыру</w:t>
      </w:r>
    </w:p>
    <w:bookmarkEnd w:id="63"/>
    <w:bookmarkStart w:name="z667" w:id="64"/>
    <w:p>
      <w:pPr>
        <w:spacing w:after="0"/>
        <w:ind w:left="0"/>
        <w:jc w:val="left"/>
      </w:pPr>
      <w:r>
        <w:rPr>
          <w:rFonts w:ascii="Consolas"/>
          <w:b w:val="false"/>
          <w:i w:val="false"/>
          <w:color w:val="000000"/>
          <w:sz w:val="20"/>
        </w:rPr>
        <w:t>
      1. Конкурстық комиссия конкурстық баға ұсыныстарын бағалауды және салыстыруды конкурсқа қатысуға рұқсат беру туралы хаттамада көрсетілген күні және уақытта жүргізеді.</w:t>
      </w:r>
      <w:r>
        <w:br/>
      </w:r>
      <w:r>
        <w:rPr>
          <w:rFonts w:ascii="Consolas"/>
          <w:b w:val="false"/>
          <w:i w:val="false"/>
          <w:color w:val="000000"/>
          <w:sz w:val="20"/>
        </w:rPr>
        <w:t>
</w:t>
      </w:r>
      <w:r>
        <w:rPr>
          <w:rFonts w:ascii="Consolas"/>
          <w:b w:val="false"/>
          <w:i w:val="false"/>
          <w:color w:val="000000"/>
          <w:sz w:val="20"/>
        </w:rPr>
        <w:t>
      2. Жұмыстарды мемлекеттік сатып алуды жүзеге асыру кезінде конкурсқа қатысуға рұқсат берілген (конкурсқа қатысушы деп танылған) әлеуетті өнім беруші конкурсқа қатысуға рұқсат беру туралы хаттама жарияланған кезден бастап үш жұмыс күнінен кешіктірмей мемлекеттік сатып алу веб-порталына конкурстық баға ұсынысын беруге тиіс.</w:t>
      </w:r>
      <w:r>
        <w:br/>
      </w:r>
      <w:r>
        <w:rPr>
          <w:rFonts w:ascii="Consolas"/>
          <w:b w:val="false"/>
          <w:i w:val="false"/>
          <w:color w:val="000000"/>
          <w:sz w:val="20"/>
        </w:rPr>
        <w:t>
</w:t>
      </w:r>
      <w:r>
        <w:rPr>
          <w:rFonts w:ascii="Consolas"/>
          <w:b w:val="false"/>
          <w:i w:val="false"/>
          <w:color w:val="000000"/>
          <w:sz w:val="20"/>
        </w:rPr>
        <w:t>
      Тауарлар мен көрсетілетін қызметтерді мемлекеттік сатып алуды жүзеге асыру кезінде конкурсқа қатысуға рұқсат берілген (конкурсқа қатысушы деп танылған) әлеуетті өнім беруші конкурсқа қатысуға рұқсат беру туралы хаттама жарияланған кезден бастап үш жұмыс күнінен кешіктірмей мемлекеттік сатып алу веб-порталына осы Заңның 25-1-бабының 4-тармағына сәйкес алдын ала рұқсат беру хаттамасында көзделген техникалық ерекшеліктердің біріне конкурстық баға ұсынысын электрондық мемлекеттік сатып алуды </w:t>
      </w:r>
      <w:r>
        <w:rPr>
          <w:rFonts w:ascii="Consolas"/>
          <w:b w:val="false"/>
          <w:i w:val="false"/>
          <w:color w:val="000000"/>
          <w:sz w:val="20"/>
        </w:rPr>
        <w:t>өткізу</w:t>
      </w:r>
      <w:r>
        <w:rPr>
          <w:rFonts w:ascii="Consolas"/>
          <w:b w:val="false"/>
          <w:i w:val="false"/>
          <w:color w:val="000000"/>
          <w:sz w:val="20"/>
        </w:rPr>
        <w:t> </w:t>
      </w:r>
      <w:r>
        <w:rPr>
          <w:rFonts w:ascii="Consolas"/>
          <w:b w:val="false"/>
          <w:i w:val="false"/>
          <w:color w:val="000000"/>
          <w:sz w:val="20"/>
        </w:rPr>
        <w:t>қағидаларында</w:t>
      </w:r>
      <w:r>
        <w:rPr>
          <w:rFonts w:ascii="Consolas"/>
          <w:b w:val="false"/>
          <w:i w:val="false"/>
          <w:color w:val="000000"/>
          <w:sz w:val="20"/>
        </w:rPr>
        <w:t xml:space="preserve"> көзделген тәртіппен береді.</w:t>
      </w:r>
      <w:r>
        <w:br/>
      </w:r>
      <w:r>
        <w:rPr>
          <w:rFonts w:ascii="Consolas"/>
          <w:b w:val="false"/>
          <w:i w:val="false"/>
          <w:color w:val="000000"/>
          <w:sz w:val="20"/>
        </w:rPr>
        <w:t>
</w:t>
      </w:r>
      <w:r>
        <w:rPr>
          <w:rFonts w:ascii="Consolas"/>
          <w:b w:val="false"/>
          <w:i w:val="false"/>
          <w:color w:val="000000"/>
          <w:sz w:val="20"/>
        </w:rPr>
        <w:t>
      Осы Заңның 25-1-бабына сәйкес конкурсқа қатысуға рұқсат берілген (конкурсқа қатысушы деп танылған), техникалық ерекшелігі үздік деп айқындалмаған әлеуетті өнім беруші конкурстық баға ұсынысын бермеуге құқылы.</w:t>
      </w:r>
      <w:r>
        <w:br/>
      </w:r>
      <w:r>
        <w:rPr>
          <w:rFonts w:ascii="Consolas"/>
          <w:b w:val="false"/>
          <w:i w:val="false"/>
          <w:color w:val="000000"/>
          <w:sz w:val="20"/>
        </w:rPr>
        <w:t>
</w:t>
      </w:r>
      <w:r>
        <w:rPr>
          <w:rFonts w:ascii="Consolas"/>
          <w:b w:val="false"/>
          <w:i w:val="false"/>
          <w:color w:val="000000"/>
          <w:sz w:val="20"/>
        </w:rPr>
        <w:t>
      3. Конкурсқа қатысушылар берген конкурстық баға ұсыныстары туралы мәліметтер конкурстық баға ұсыныстарын тіркеудің электрондық журналына автоматты түрде енгізіледі.</w:t>
      </w:r>
      <w:r>
        <w:br/>
      </w:r>
      <w:r>
        <w:rPr>
          <w:rFonts w:ascii="Consolas"/>
          <w:b w:val="false"/>
          <w:i w:val="false"/>
          <w:color w:val="000000"/>
          <w:sz w:val="20"/>
        </w:rPr>
        <w:t>
</w:t>
      </w:r>
      <w:r>
        <w:rPr>
          <w:rFonts w:ascii="Consolas"/>
          <w:b w:val="false"/>
          <w:i w:val="false"/>
          <w:color w:val="000000"/>
          <w:sz w:val="20"/>
        </w:rPr>
        <w:t>
      4. Конкурсқа қатысушының конкурстық баға ұсынысы мынадай жағдайларда мемлекеттік сатып алу веб-порталының одан автоматты түрде бас тартуына жатады:</w:t>
      </w:r>
      <w:r>
        <w:br/>
      </w:r>
      <w:r>
        <w:rPr>
          <w:rFonts w:ascii="Consolas"/>
          <w:b w:val="false"/>
          <w:i w:val="false"/>
          <w:color w:val="000000"/>
          <w:sz w:val="20"/>
        </w:rPr>
        <w:t>
</w:t>
      </w:r>
      <w:r>
        <w:rPr>
          <w:rFonts w:ascii="Consolas"/>
          <w:b w:val="false"/>
          <w:i w:val="false"/>
          <w:color w:val="000000"/>
          <w:sz w:val="20"/>
        </w:rPr>
        <w:t>
      1) конкурстық баға ұсынысының бағасы демпингтік болып табылған жағдайда. Демпингтік бағаны есептеу тәртібі электрондық мемлекеттік сатып алу </w:t>
      </w:r>
      <w:r>
        <w:rPr>
          <w:rFonts w:ascii="Consolas"/>
          <w:b w:val="false"/>
          <w:i w:val="false"/>
          <w:color w:val="000000"/>
          <w:sz w:val="20"/>
        </w:rPr>
        <w:t>қағидаларында</w:t>
      </w:r>
      <w:r>
        <w:rPr>
          <w:rFonts w:ascii="Consolas"/>
          <w:b w:val="false"/>
          <w:i w:val="false"/>
          <w:color w:val="000000"/>
          <w:sz w:val="20"/>
        </w:rPr>
        <w:t xml:space="preserve"> анықталады;</w:t>
      </w:r>
      <w:r>
        <w:br/>
      </w:r>
      <w:r>
        <w:rPr>
          <w:rFonts w:ascii="Consolas"/>
          <w:b w:val="false"/>
          <w:i w:val="false"/>
          <w:color w:val="000000"/>
          <w:sz w:val="20"/>
        </w:rPr>
        <w:t>
</w:t>
      </w:r>
      <w:r>
        <w:rPr>
          <w:rFonts w:ascii="Consolas"/>
          <w:b w:val="false"/>
          <w:i w:val="false"/>
          <w:color w:val="000000"/>
          <w:sz w:val="20"/>
        </w:rPr>
        <w:t>
      2) конкурстық баға ұсынысы осы тауарларды, жұмыстарды, қызметтерді сатып алу үшін бөлінген сомадан асып түскен жағдайда;</w:t>
      </w:r>
      <w:r>
        <w:br/>
      </w:r>
      <w:r>
        <w:rPr>
          <w:rFonts w:ascii="Consolas"/>
          <w:b w:val="false"/>
          <w:i w:val="false"/>
          <w:color w:val="000000"/>
          <w:sz w:val="20"/>
        </w:rPr>
        <w:t>
</w:t>
      </w:r>
      <w:r>
        <w:rPr>
          <w:rFonts w:ascii="Consolas"/>
          <w:b w:val="false"/>
          <w:i w:val="false"/>
          <w:color w:val="000000"/>
          <w:sz w:val="20"/>
        </w:rPr>
        <w:t>
      3) конкурсқа қатысушы бұрын осы конкурс бойынша баға ұсынысын берген жағдайда;</w:t>
      </w:r>
      <w:r>
        <w:br/>
      </w:r>
      <w:r>
        <w:rPr>
          <w:rFonts w:ascii="Consolas"/>
          <w:b w:val="false"/>
          <w:i w:val="false"/>
          <w:color w:val="000000"/>
          <w:sz w:val="20"/>
        </w:rPr>
        <w:t>
</w:t>
      </w:r>
      <w:r>
        <w:rPr>
          <w:rFonts w:ascii="Consolas"/>
          <w:b w:val="false"/>
          <w:i w:val="false"/>
          <w:color w:val="000000"/>
          <w:sz w:val="20"/>
        </w:rPr>
        <w:t>
      4) конкурстық баға ұсынысы осы баптың 2-тармағында белгіленген мерзімнен кеш келіп түскен жағдайда.</w:t>
      </w:r>
      <w:r>
        <w:br/>
      </w:r>
      <w:r>
        <w:rPr>
          <w:rFonts w:ascii="Consolas"/>
          <w:b w:val="false"/>
          <w:i w:val="false"/>
          <w:color w:val="000000"/>
          <w:sz w:val="20"/>
        </w:rPr>
        <w:t>
</w:t>
      </w:r>
      <w:r>
        <w:rPr>
          <w:rFonts w:ascii="Consolas"/>
          <w:b w:val="false"/>
          <w:i w:val="false"/>
          <w:color w:val="000000"/>
          <w:sz w:val="20"/>
        </w:rPr>
        <w:t>
      5. Конкурсқа қатысуға рұқсат ету туралы хаттамада белгіленген күні мен уақытта мемлекеттік сатып алу веб-порталы бас тартылмаған конкурстық баға ұсыныстарын оларға конкурсқа қатысуға рұқсат ету туралы хаттамада көрсетілген критерийлердің тиісті салыстырмалы мәнін қолдану арқылы автоматты түрде бағалауды жүргізеді және конкурсқа әрбір қатысушының шартты бағасын есептейді.</w:t>
      </w:r>
      <w:r>
        <w:br/>
      </w:r>
      <w:r>
        <w:rPr>
          <w:rFonts w:ascii="Consolas"/>
          <w:b w:val="false"/>
          <w:i w:val="false"/>
          <w:color w:val="000000"/>
          <w:sz w:val="20"/>
        </w:rPr>
        <w:t>
      Мемлекеттік сатып алу веб-порталы конкурсқа қатысушылардың шартты бағаларын автоматты түрде салыстырады және ең төменгі шартты баға негiзiнде конкурс жеңiмпазын айқындайды.</w:t>
      </w:r>
      <w:r>
        <w:br/>
      </w:r>
      <w:r>
        <w:rPr>
          <w:rFonts w:ascii="Consolas"/>
          <w:b w:val="false"/>
          <w:i w:val="false"/>
          <w:color w:val="000000"/>
          <w:sz w:val="20"/>
        </w:rPr>
        <w:t xml:space="preserve">
      Конкурстық баға ұсыныстарының шартты бағалары тең болған </w:t>
      </w:r>
      <w:r>
        <w:br/>
      </w:r>
      <w:r>
        <w:rPr>
          <w:rFonts w:ascii="Consolas"/>
          <w:b w:val="false"/>
          <w:i w:val="false"/>
          <w:color w:val="000000"/>
          <w:sz w:val="20"/>
        </w:rPr>
        <w:t>
кезде конкурс нысанасы болып табылатын сатып алынатын тауарлар, жұмыстар, көрсетілетін қызметтер нарығында, оның ішінде тауарлардың, жұмыстардың, көрсетілетін қызметтердің ұқсас түрлері бойынша мол жұмыс тәжірибесі бар әлеуетті өнім беруші жеңімпаз деп танылады. Шартты бағалары тең бірнеше әлеуетті өнім берушінің жұмыс тәжірибесі тең болған кезде конкурстық баға ұсынысы басқа әлеуетті өнім берушілердің конкурстық баға ұсыныстарынан бұрынырақ келіп түскен әлеуетті өнім беруші жеңімпаз деп танылады.</w:t>
      </w:r>
      <w:r>
        <w:br/>
      </w:r>
      <w:r>
        <w:rPr>
          <w:rFonts w:ascii="Consolas"/>
          <w:b w:val="false"/>
          <w:i w:val="false"/>
          <w:color w:val="000000"/>
          <w:sz w:val="20"/>
        </w:rPr>
        <w:t>
      </w:t>
      </w:r>
      <w:r>
        <w:rPr>
          <w:rFonts w:ascii="Consolas"/>
          <w:b w:val="false"/>
          <w:i w:val="false"/>
          <w:color w:val="ff0000"/>
          <w:sz w:val="20"/>
        </w:rPr>
        <w:t xml:space="preserve">Ескерту. Заң 26-1-баппен толықтырылды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 өзгерістер енгізілді - ҚР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29.12.2014 </w:t>
      </w:r>
      <w:r>
        <w:rPr>
          <w:rFonts w:ascii="Consolas"/>
          <w:b w:val="false"/>
          <w:i w:val="false"/>
          <w:color w:val="000000"/>
          <w:sz w:val="20"/>
        </w:rPr>
        <w:t>№ 269-V</w:t>
      </w:r>
      <w:r>
        <w:rPr>
          <w:rFonts w:ascii="Consolas"/>
          <w:b w:val="false"/>
          <w:i w:val="false"/>
          <w:color w:val="ff0000"/>
          <w:sz w:val="20"/>
        </w:rPr>
        <w:t xml:space="preserve"> (01.01.2015 бастап қолданысқа енгізіледі) Заңдарымен.</w:t>
      </w:r>
    </w:p>
    <w:bookmarkEnd w:id="64"/>
    <w:bookmarkStart w:name="z31" w:id="65"/>
    <w:p>
      <w:pPr>
        <w:spacing w:after="0"/>
        <w:ind w:left="0"/>
        <w:jc w:val="left"/>
      </w:pPr>
      <w:r>
        <w:rPr>
          <w:rFonts w:ascii="Consolas"/>
          <w:b w:val="false"/>
          <w:i w:val="false"/>
          <w:color w:val="000000"/>
          <w:sz w:val="20"/>
        </w:rPr>
        <w:t>
      </w:t>
      </w:r>
      <w:r>
        <w:rPr>
          <w:rFonts w:ascii="Consolas"/>
          <w:b/>
          <w:i w:val="false"/>
          <w:color w:val="000000"/>
          <w:sz w:val="20"/>
        </w:rPr>
        <w:t xml:space="preserve">27-бап. Конкурс тәсілімен мемлекеттік сатып алудың </w:t>
      </w:r>
      <w:r>
        <w:br/>
      </w:r>
      <w:r>
        <w:rPr>
          <w:rFonts w:ascii="Consolas"/>
          <w:b w:val="false"/>
          <w:i w:val="false"/>
          <w:color w:val="000000"/>
          <w:sz w:val="20"/>
        </w:rPr>
        <w:t>
               </w:t>
      </w:r>
      <w:r>
        <w:rPr>
          <w:rFonts w:ascii="Consolas"/>
          <w:b/>
          <w:i w:val="false"/>
          <w:color w:val="000000"/>
          <w:sz w:val="20"/>
        </w:rPr>
        <w:t xml:space="preserve">қорытындылары туралы хаттама </w:t>
      </w:r>
    </w:p>
    <w:bookmarkEnd w:id="65"/>
    <w:bookmarkStart w:name="z465" w:id="66"/>
    <w:p>
      <w:pPr>
        <w:spacing w:after="0"/>
        <w:ind w:left="0"/>
        <w:jc w:val="left"/>
      </w:pPr>
      <w:r>
        <w:rPr>
          <w:rFonts w:ascii="Consolas"/>
          <w:b w:val="false"/>
          <w:i w:val="false"/>
          <w:color w:val="000000"/>
          <w:sz w:val="20"/>
        </w:rPr>
        <w:t>
      1. Конкурс тәсілімен мемлекеттік сатып алудың қорытындылары туралы хаттама конкурстық комиссияның барлық мүшелерін және өздері туралы мәліметтер конкурстық баға ұсыныстарын тіркеу журналына енгізілген барлық әлеуетті өнім берушілерді электрондық пошта арқылы бір мезгілде хабардар ете отырып, мемлекеттік сатып алу веб-порталында автоматты түрде қалыптастырылады және жарияланады.</w:t>
      </w:r>
      <w:r>
        <w:br/>
      </w:r>
      <w:r>
        <w:rPr>
          <w:rFonts w:ascii="Consolas"/>
          <w:b w:val="false"/>
          <w:i w:val="false"/>
          <w:color w:val="000000"/>
          <w:sz w:val="20"/>
        </w:rPr>
        <w:t>
</w:t>
      </w:r>
      <w:r>
        <w:rPr>
          <w:rFonts w:ascii="Consolas"/>
          <w:b w:val="false"/>
          <w:i w:val="false"/>
          <w:color w:val="000000"/>
          <w:sz w:val="20"/>
        </w:rPr>
        <w:t>
      2. Тапсырыс беруші мемлекеттік сатып алу веб-порталында конкурс тәсілімен мемлекеттік сатып алу қорытындылары туралы хаттама жарияланған күннен бастап бес жұмыс күні ішінде ол бойынша конкурс жеңімпазы деп айқындалған техникалық ерекшелікті көрсете отырып, мемлекеттік сатып алу туралы шарт жобасына қол қояды және оны конкурс жеңімпазына жібереді.</w:t>
      </w:r>
      <w:r>
        <w:br/>
      </w:r>
      <w:r>
        <w:rPr>
          <w:rFonts w:ascii="Consolas"/>
          <w:b w:val="false"/>
          <w:i w:val="false"/>
          <w:color w:val="000000"/>
          <w:sz w:val="20"/>
        </w:rPr>
        <w:t>
      </w:t>
      </w:r>
      <w:r>
        <w:rPr>
          <w:rFonts w:ascii="Consolas"/>
          <w:b w:val="false"/>
          <w:i w:val="false"/>
          <w:color w:val="ff0000"/>
          <w:sz w:val="20"/>
        </w:rPr>
        <w:t xml:space="preserve">Ескерту. 27-бап жаңа редакцияда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End w:id="66"/>
    <w:bookmarkStart w:name="z32" w:id="67"/>
    <w:p>
      <w:pPr>
        <w:spacing w:after="0"/>
        <w:ind w:left="0"/>
        <w:jc w:val="left"/>
      </w:pPr>
      <w:r>
        <w:rPr>
          <w:rFonts w:ascii="Consolas"/>
          <w:b w:val="false"/>
          <w:i w:val="false"/>
          <w:color w:val="000000"/>
          <w:sz w:val="20"/>
        </w:rPr>
        <w:t>
      </w:t>
      </w:r>
      <w:r>
        <w:rPr>
          <w:rFonts w:ascii="Consolas"/>
          <w:b/>
          <w:i w:val="false"/>
          <w:color w:val="000000"/>
          <w:sz w:val="20"/>
        </w:rPr>
        <w:t xml:space="preserve">28-бап. Конкурс тәсілімен мемлекеттік сатып алуды </w:t>
      </w:r>
      <w:r>
        <w:br/>
      </w:r>
      <w:r>
        <w:rPr>
          <w:rFonts w:ascii="Consolas"/>
          <w:b w:val="false"/>
          <w:i w:val="false"/>
          <w:color w:val="000000"/>
          <w:sz w:val="20"/>
        </w:rPr>
        <w:t>
               </w:t>
      </w:r>
      <w:r>
        <w:rPr>
          <w:rFonts w:ascii="Consolas"/>
          <w:b/>
          <w:i w:val="false"/>
          <w:color w:val="000000"/>
          <w:sz w:val="20"/>
        </w:rPr>
        <w:t xml:space="preserve">өтпеді деп танудың салдары </w:t>
      </w:r>
    </w:p>
    <w:bookmarkEnd w:id="67"/>
    <w:bookmarkStart w:name="z471" w:id="68"/>
    <w:p>
      <w:pPr>
        <w:spacing w:after="0"/>
        <w:ind w:left="0"/>
        <w:jc w:val="left"/>
      </w:pPr>
      <w:r>
        <w:rPr>
          <w:rFonts w:ascii="Consolas"/>
          <w:b w:val="false"/>
          <w:i w:val="false"/>
          <w:color w:val="000000"/>
          <w:sz w:val="20"/>
        </w:rPr>
        <w:t>
      1. Егер конкурс тәсілімен мемлекеттік сатып алу өтпеді деп танылса, тапсырыс беруші:</w:t>
      </w:r>
      <w:r>
        <w:br/>
      </w:r>
      <w:r>
        <w:rPr>
          <w:rFonts w:ascii="Consolas"/>
          <w:b w:val="false"/>
          <w:i w:val="false"/>
          <w:color w:val="000000"/>
          <w:sz w:val="20"/>
        </w:rPr>
        <w:t>
</w:t>
      </w:r>
      <w:r>
        <w:rPr>
          <w:rFonts w:ascii="Consolas"/>
          <w:b w:val="false"/>
          <w:i w:val="false"/>
          <w:color w:val="000000"/>
          <w:sz w:val="20"/>
        </w:rPr>
        <w:t>
      1) конкурс тәсілімен мемлекеттік сатып алуды қайтадан өткізу туралы;</w:t>
      </w:r>
      <w:r>
        <w:br/>
      </w:r>
      <w:r>
        <w:rPr>
          <w:rFonts w:ascii="Consolas"/>
          <w:b w:val="false"/>
          <w:i w:val="false"/>
          <w:color w:val="000000"/>
          <w:sz w:val="20"/>
        </w:rPr>
        <w:t>
</w:t>
      </w:r>
      <w:r>
        <w:rPr>
          <w:rFonts w:ascii="Consolas"/>
          <w:b w:val="false"/>
          <w:i w:val="false"/>
          <w:color w:val="000000"/>
          <w:sz w:val="20"/>
        </w:rPr>
        <w:t>
      2) конкурстық құжаттаманы өзгерту және конкурс тәсілімен мемлекеттік сатып алуды қатысуға өткізу туралы;</w:t>
      </w:r>
      <w:r>
        <w:br/>
      </w:r>
      <w:r>
        <w:rPr>
          <w:rFonts w:ascii="Consolas"/>
          <w:b w:val="false"/>
          <w:i w:val="false"/>
          <w:color w:val="000000"/>
          <w:sz w:val="20"/>
        </w:rPr>
        <w:t>
</w:t>
      </w:r>
      <w:r>
        <w:rPr>
          <w:rFonts w:ascii="Consolas"/>
          <w:b w:val="false"/>
          <w:i w:val="false"/>
          <w:color w:val="000000"/>
          <w:sz w:val="20"/>
        </w:rPr>
        <w:t>
      3) бір көзден алу тәсілімен мемлекеттік сатып алуды жүзеге асыру туралы шешімдердің бірін қабылдауға құқылы.</w:t>
      </w:r>
      <w:r>
        <w:br/>
      </w:r>
      <w:r>
        <w:rPr>
          <w:rFonts w:ascii="Consolas"/>
          <w:b w:val="false"/>
          <w:i w:val="false"/>
          <w:color w:val="000000"/>
          <w:sz w:val="20"/>
        </w:rPr>
        <w:t>
</w:t>
      </w:r>
      <w:r>
        <w:rPr>
          <w:rFonts w:ascii="Consolas"/>
          <w:b w:val="false"/>
          <w:i w:val="false"/>
          <w:color w:val="000000"/>
          <w:sz w:val="20"/>
        </w:rPr>
        <w:t>
      2. Конкурс тәсілімен мемлекеттік сатып алу конкурсқа қатысуға тек қана бір әлеуетті өнім берушінің жіберілуіне байланысты өтпеді деп танылған жағдайда, тапсырыс беруші онымен бір көзден алу тәсілімен мемлекеттік сатып алу туралы шарт жасасу жөнінде шешім қабылдауға құқылы. Мемлекеттік сатып алу туралы жасалған шарттың бағасы конкурсқа қатысуға бір әлеуетті өнім берушінің жіберілуіне байланысты өтпеді деп танылған конкурс тәсілімен мемлекеттік сатып алу үшін бөлінген сомадан аспауға тиіс.</w:t>
      </w:r>
      <w:r>
        <w:br/>
      </w:r>
      <w:r>
        <w:rPr>
          <w:rFonts w:ascii="Consolas"/>
          <w:b w:val="false"/>
          <w:i w:val="false"/>
          <w:color w:val="000000"/>
          <w:sz w:val="20"/>
        </w:rPr>
        <w:t>
</w:t>
      </w:r>
      <w:r>
        <w:rPr>
          <w:rFonts w:ascii="Consolas"/>
          <w:b w:val="false"/>
          <w:i w:val="false"/>
          <w:color w:val="000000"/>
          <w:sz w:val="20"/>
        </w:rPr>
        <w:t>
      3. Осы Заңның </w:t>
      </w:r>
      <w:r>
        <w:rPr>
          <w:rFonts w:ascii="Consolas"/>
          <w:b w:val="false"/>
          <w:i w:val="false"/>
          <w:color w:val="000000"/>
          <w:sz w:val="20"/>
        </w:rPr>
        <w:t>26-1-бабының</w:t>
      </w:r>
      <w:r>
        <w:rPr>
          <w:rFonts w:ascii="Consolas"/>
          <w:b w:val="false"/>
          <w:i w:val="false"/>
          <w:color w:val="000000"/>
          <w:sz w:val="20"/>
        </w:rPr>
        <w:t xml:space="preserve"> 4-тармағында көзделген жағдайларда конкурсқа қатысушының конкурстық баға ұсынысы қабылданбағаннан кейін қабылданбаудан тысқары бір ғана конкурстық баға ұсынысының қалуына байланысты конкурс тәсілімен мемлекеттік сатып алу өтпеді деп танылған жағдайда, тапсырыс беруші мұндай конкурсқа қатысушымен бір кезден алу тәсілімен мемлекеттік сатып алу туралы шарт жасасу жөнінде шешім қабылдауға құқылы. Мемлекеттік сатып алу туралы шарт мұндай конкурсқа қатысушының өтінімінде көзделген талаптарға сүйеніп жасалады және онымен жасалған шарттың бағасы оның конкурстық баға ұсынысынан аспауға тиіс.</w:t>
      </w:r>
      <w:r>
        <w:br/>
      </w:r>
      <w:r>
        <w:rPr>
          <w:rFonts w:ascii="Consolas"/>
          <w:b w:val="false"/>
          <w:i w:val="false"/>
          <w:color w:val="000000"/>
          <w:sz w:val="20"/>
        </w:rPr>
        <w:t>
      </w:t>
      </w:r>
      <w:r>
        <w:rPr>
          <w:rFonts w:ascii="Consolas"/>
          <w:b w:val="false"/>
          <w:i w:val="false"/>
          <w:color w:val="ff0000"/>
          <w:sz w:val="20"/>
        </w:rPr>
        <w:t xml:space="preserve">Ескерту. 28-бапқа өзгеріс енгізілді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End w:id="68"/>
    <w:bookmarkStart w:name="z33" w:id="69"/>
    <w:p>
      <w:pPr>
        <w:spacing w:after="0"/>
        <w:ind w:left="0"/>
        <w:jc w:val="left"/>
      </w:pPr>
      <w:r>
        <w:rPr>
          <w:rFonts w:ascii="Consolas"/>
          <w:b w:val="false"/>
          <w:i w:val="false"/>
          <w:color w:val="000000"/>
          <w:sz w:val="20"/>
        </w:rPr>
        <w:t>
      </w:t>
      </w:r>
      <w:r>
        <w:rPr>
          <w:rFonts w:ascii="Consolas"/>
          <w:b/>
          <w:i w:val="false"/>
          <w:color w:val="000000"/>
          <w:sz w:val="20"/>
        </w:rPr>
        <w:t xml:space="preserve">29-бап. Екі кезеңді рәсімдерді пайдалана отырып, конкурс </w:t>
      </w:r>
      <w:r>
        <w:br/>
      </w:r>
      <w:r>
        <w:rPr>
          <w:rFonts w:ascii="Consolas"/>
          <w:b w:val="false"/>
          <w:i w:val="false"/>
          <w:color w:val="000000"/>
          <w:sz w:val="20"/>
        </w:rPr>
        <w:t>
               </w:t>
      </w:r>
      <w:r>
        <w:rPr>
          <w:rFonts w:ascii="Consolas"/>
          <w:b/>
          <w:i w:val="false"/>
          <w:color w:val="000000"/>
          <w:sz w:val="20"/>
        </w:rPr>
        <w:t xml:space="preserve">тәсілімен мемлекеттік сатып алуды өткізудің </w:t>
      </w:r>
      <w:r>
        <w:br/>
      </w:r>
      <w:r>
        <w:rPr>
          <w:rFonts w:ascii="Consolas"/>
          <w:b w:val="false"/>
          <w:i w:val="false"/>
          <w:color w:val="000000"/>
          <w:sz w:val="20"/>
        </w:rPr>
        <w:t>
               </w:t>
      </w:r>
      <w:r>
        <w:rPr>
          <w:rFonts w:ascii="Consolas"/>
          <w:b/>
          <w:i w:val="false"/>
          <w:color w:val="000000"/>
          <w:sz w:val="20"/>
        </w:rPr>
        <w:t xml:space="preserve">ерекшеліктері </w:t>
      </w:r>
    </w:p>
    <w:bookmarkEnd w:id="69"/>
    <w:bookmarkStart w:name="z477" w:id="70"/>
    <w:p>
      <w:pPr>
        <w:spacing w:after="0"/>
        <w:ind w:left="0"/>
        <w:jc w:val="left"/>
      </w:pPr>
      <w:r>
        <w:rPr>
          <w:rFonts w:ascii="Consolas"/>
          <w:b w:val="false"/>
          <w:i w:val="false"/>
          <w:color w:val="000000"/>
          <w:sz w:val="20"/>
        </w:rPr>
        <w:t>
      1. Екі кезеңді рәсімдерді пайдалана отырып, конкурс тәсілімен мемлекеттік сатып алу:</w:t>
      </w:r>
      <w:r>
        <w:br/>
      </w:r>
      <w:r>
        <w:rPr>
          <w:rFonts w:ascii="Consolas"/>
          <w:b w:val="false"/>
          <w:i w:val="false"/>
          <w:color w:val="000000"/>
          <w:sz w:val="20"/>
        </w:rPr>
        <w:t>
</w:t>
      </w:r>
      <w:r>
        <w:rPr>
          <w:rFonts w:ascii="Consolas"/>
          <w:b w:val="false"/>
          <w:i w:val="false"/>
          <w:color w:val="000000"/>
          <w:sz w:val="20"/>
        </w:rPr>
        <w:t>
      1) тауарлардың, жұмыстардың, көрсетілетін қызметтердің егжей-тегжейлі өзіндік ерекшелігін толық тұжырымдау әрі олардың техникалық және өзге де сипаттамаларын айқындау қиын және (немесе) әлеуетті өнім берушілердің ұсыныстарын сұрату не туындаған мәселелер бойынша олармен келіссөз жүргізу қажет болған;</w:t>
      </w:r>
      <w:r>
        <w:br/>
      </w:r>
      <w:r>
        <w:rPr>
          <w:rFonts w:ascii="Consolas"/>
          <w:b w:val="false"/>
          <w:i w:val="false"/>
          <w:color w:val="000000"/>
          <w:sz w:val="20"/>
        </w:rPr>
        <w:t>
</w:t>
      </w:r>
      <w:r>
        <w:rPr>
          <w:rFonts w:ascii="Consolas"/>
          <w:b w:val="false"/>
          <w:i w:val="false"/>
          <w:color w:val="000000"/>
          <w:sz w:val="20"/>
        </w:rPr>
        <w:t>
      2) зерттеулер, эксперименттер, іздестірулер жүргізу немесе әзірлемелер жасау қажет болған жағдайларда өткізілуі мүмкін.</w:t>
      </w:r>
      <w:r>
        <w:br/>
      </w:r>
      <w:r>
        <w:rPr>
          <w:rFonts w:ascii="Consolas"/>
          <w:b w:val="false"/>
          <w:i w:val="false"/>
          <w:color w:val="000000"/>
          <w:sz w:val="20"/>
        </w:rPr>
        <w:t>
</w:t>
      </w:r>
      <w:r>
        <w:rPr>
          <w:rFonts w:ascii="Consolas"/>
          <w:b w:val="false"/>
          <w:i w:val="false"/>
          <w:color w:val="000000"/>
          <w:sz w:val="20"/>
        </w:rPr>
        <w:t>
      2. Екі кезеңді рәсімдерді пайдалана отырып, конкурс тәсілімен мемлекеттік сатып алу мынадай дәйекті кезеңдердің жиынтығын білдіреді:</w:t>
      </w:r>
      <w:r>
        <w:br/>
      </w:r>
      <w:r>
        <w:rPr>
          <w:rFonts w:ascii="Consolas"/>
          <w:b w:val="false"/>
          <w:i w:val="false"/>
          <w:color w:val="000000"/>
          <w:sz w:val="20"/>
        </w:rPr>
        <w:t>
</w:t>
      </w:r>
      <w:r>
        <w:rPr>
          <w:rFonts w:ascii="Consolas"/>
          <w:b w:val="false"/>
          <w:i w:val="false"/>
          <w:color w:val="000000"/>
          <w:sz w:val="20"/>
        </w:rPr>
        <w:t xml:space="preserve">
      1) бірінші кезеңде мынадай іс-шаралар жүзеге асырылады: </w:t>
      </w:r>
      <w:r>
        <w:br/>
      </w:r>
      <w:r>
        <w:rPr>
          <w:rFonts w:ascii="Consolas"/>
          <w:b w:val="false"/>
          <w:i w:val="false"/>
          <w:color w:val="000000"/>
          <w:sz w:val="20"/>
        </w:rPr>
        <w:t xml:space="preserve">
      тапсырыс берушінің мемлекеттік сатып алуды ұйымдастырушыны айқындауы; </w:t>
      </w:r>
      <w:r>
        <w:br/>
      </w:r>
      <w:r>
        <w:rPr>
          <w:rFonts w:ascii="Consolas"/>
          <w:b w:val="false"/>
          <w:i w:val="false"/>
          <w:color w:val="000000"/>
          <w:sz w:val="20"/>
        </w:rPr>
        <w:t xml:space="preserve">
      мемлекеттік сатып алуды ұйымдастырушының сараптама комиссиясын құруы не сарапшыны айқындауы; </w:t>
      </w:r>
      <w:r>
        <w:br/>
      </w:r>
      <w:r>
        <w:rPr>
          <w:rFonts w:ascii="Consolas"/>
          <w:b w:val="false"/>
          <w:i w:val="false"/>
          <w:color w:val="000000"/>
          <w:sz w:val="20"/>
        </w:rPr>
        <w:t xml:space="preserve">
      сараптама комиссиясының не сарапшының тапсырыс берушінің қажеттілігі негізінде сатып алынатын тауарларға, жұмыстарға, көрсетілетін қызметтерге техникалық тапсырманы қалыптастыруы; </w:t>
      </w:r>
      <w:r>
        <w:br/>
      </w:r>
      <w:r>
        <w:rPr>
          <w:rFonts w:ascii="Consolas"/>
          <w:b w:val="false"/>
          <w:i w:val="false"/>
          <w:color w:val="000000"/>
          <w:sz w:val="20"/>
        </w:rPr>
        <w:t xml:space="preserve">
      тапсырыс берушінің интернет-ресурсын айқындау; </w:t>
      </w:r>
      <w:r>
        <w:br/>
      </w:r>
      <w:r>
        <w:rPr>
          <w:rFonts w:ascii="Consolas"/>
          <w:b w:val="false"/>
          <w:i w:val="false"/>
          <w:color w:val="000000"/>
          <w:sz w:val="20"/>
        </w:rPr>
        <w:t xml:space="preserve">
      екі кезеңді рәсімдерді пайдалана отырып, конкурс тәсілімен мемлекеттік сатып алуды өткізу туралы хабарландыруды мемлекеттік сатып алу веб-порталында және тапсырыс берушінің интернет-ресурсында жариялау; </w:t>
      </w:r>
      <w:r>
        <w:br/>
      </w:r>
      <w:r>
        <w:rPr>
          <w:rFonts w:ascii="Consolas"/>
          <w:b w:val="false"/>
          <w:i w:val="false"/>
          <w:color w:val="000000"/>
          <w:sz w:val="20"/>
        </w:rPr>
        <w:t xml:space="preserve">
      мемлекеттік сатып алуды ұйымдастырушының екі кезеңді рәсімдерді пайдалана отырып, конкурс тәсілімен мемлекеттік сатып алудың бірінші кезеңіне қатысуға мүдделі тұлғаларға техникалық тапсырма табыс етуі; </w:t>
      </w:r>
      <w:r>
        <w:br/>
      </w:r>
      <w:r>
        <w:rPr>
          <w:rFonts w:ascii="Consolas"/>
          <w:b w:val="false"/>
          <w:i w:val="false"/>
          <w:color w:val="000000"/>
          <w:sz w:val="20"/>
        </w:rPr>
        <w:t xml:space="preserve">
      әлеуетті өнім берушілердің техникалық тапсырмаға сәйкес әзірленген техникалық ұсыныстарды табыс етуі; </w:t>
      </w:r>
      <w:r>
        <w:br/>
      </w:r>
      <w:r>
        <w:rPr>
          <w:rFonts w:ascii="Consolas"/>
          <w:b w:val="false"/>
          <w:i w:val="false"/>
          <w:color w:val="000000"/>
          <w:sz w:val="20"/>
        </w:rPr>
        <w:t xml:space="preserve">
      сараптама комиссиясының не сарапшының әлеуетті өнім берушілердің техникалық ұсыныстарын қарауы және олармен сатып алынатын тауарлардың, жұмыстардың, көрсетілетін қызметтердің техникалық, сапалық және (немесе) өзге де сипаттамаларына, оларды жеткізудің (орындаудың, көрсетудің) шарттық талаптарына қатысты мәселелерді талқылауы; </w:t>
      </w:r>
      <w:r>
        <w:br/>
      </w:r>
      <w:r>
        <w:rPr>
          <w:rFonts w:ascii="Consolas"/>
          <w:b w:val="false"/>
          <w:i w:val="false"/>
          <w:color w:val="000000"/>
          <w:sz w:val="20"/>
        </w:rPr>
        <w:t xml:space="preserve">
      сараптама комиссиясының не сарапшының сатып алынатын тауарлардың, жұмыстардың, көрсетілетін қызметтердің техникалық өзіндік ерекшеліктерін әзірлеуі; </w:t>
      </w:r>
      <w:r>
        <w:br/>
      </w:r>
      <w:r>
        <w:rPr>
          <w:rFonts w:ascii="Consolas"/>
          <w:b w:val="false"/>
          <w:i w:val="false"/>
          <w:color w:val="000000"/>
          <w:sz w:val="20"/>
        </w:rPr>
        <w:t xml:space="preserve">
      мемлекеттік сатып алуды ұйымдастырушының конкурстық құжаттаманы әзірлеуі және оны тапсырыс берушінің бірінші басшысының не жауапты хатшының немесе Қазақстан Республикасының Президенті айқындайтын жауапты хатшының өкілеттігін жүзеге асыратын өзге де лауазымды тұлғаның не оның міндетін атқаратын тұлғаның бекітуі; </w:t>
      </w:r>
      <w:r>
        <w:br/>
      </w:r>
      <w:r>
        <w:rPr>
          <w:rFonts w:ascii="Consolas"/>
          <w:b w:val="false"/>
          <w:i w:val="false"/>
          <w:color w:val="000000"/>
          <w:sz w:val="20"/>
        </w:rPr>
        <w:t>
      мемлекеттік сатып алуды ұйымдастырушының бірінші кезеңде техникалық ұсыныстарды табыс еткен әлеуетті өнім берушілерге екі кезеңді рәсімдерді пайдалана отырып, конкурс тәсілімен мемлекеттік сатып алудың екінші кезеңіне қатысуға шақыру жіберуі;</w:t>
      </w:r>
      <w:r>
        <w:br/>
      </w:r>
      <w:r>
        <w:rPr>
          <w:rFonts w:ascii="Consolas"/>
          <w:b w:val="false"/>
          <w:i w:val="false"/>
          <w:color w:val="000000"/>
          <w:sz w:val="20"/>
        </w:rPr>
        <w:t>
</w:t>
      </w:r>
      <w:r>
        <w:rPr>
          <w:rFonts w:ascii="Consolas"/>
          <w:b w:val="false"/>
          <w:i w:val="false"/>
          <w:color w:val="000000"/>
          <w:sz w:val="20"/>
        </w:rPr>
        <w:t>
      2) екінші кезеңде конкурс тәсілімен мемлекеттік сатып алуды өткізу үшін көзделген іс-шаралар жүзеге асырылады.</w:t>
      </w:r>
      <w:r>
        <w:br/>
      </w:r>
      <w:r>
        <w:rPr>
          <w:rFonts w:ascii="Consolas"/>
          <w:b w:val="false"/>
          <w:i w:val="false"/>
          <w:color w:val="000000"/>
          <w:sz w:val="20"/>
        </w:rPr>
        <w:t>
</w:t>
      </w:r>
      <w:r>
        <w:rPr>
          <w:rFonts w:ascii="Consolas"/>
          <w:b w:val="false"/>
          <w:i w:val="false"/>
          <w:color w:val="000000"/>
          <w:sz w:val="20"/>
        </w:rPr>
        <w:t>
      3. Егер әлеуетті өнім беруші екі кезеңдік рәсімдер пайдаланылатын конкурс тәсілімен мемлекеттік сатып алудың бірінші кезеңіне қатысса, ол конкурсқа қатысуға өтінімді қамтамасыз етуді енгізбейді.</w:t>
      </w:r>
      <w:r>
        <w:br/>
      </w:r>
      <w:r>
        <w:rPr>
          <w:rFonts w:ascii="Consolas"/>
          <w:b w:val="false"/>
          <w:i w:val="false"/>
          <w:color w:val="000000"/>
          <w:sz w:val="20"/>
        </w:rPr>
        <w:t>
</w:t>
      </w:r>
      <w:r>
        <w:rPr>
          <w:rFonts w:ascii="Consolas"/>
          <w:b w:val="false"/>
          <w:i w:val="false"/>
          <w:color w:val="000000"/>
          <w:sz w:val="20"/>
        </w:rPr>
        <w:t>
      4. Екі кезеңдік рәсімдер пайдаланылатын конкурсты өткізу тәртібі мемлекеттік сатып алуды жүзеге асыру </w:t>
      </w:r>
      <w:r>
        <w:rPr>
          <w:rFonts w:ascii="Consolas"/>
          <w:b w:val="false"/>
          <w:i w:val="false"/>
          <w:color w:val="000000"/>
          <w:sz w:val="20"/>
        </w:rPr>
        <w:t>қағидаларында</w:t>
      </w:r>
      <w:r>
        <w:rPr>
          <w:rFonts w:ascii="Consolas"/>
          <w:b w:val="false"/>
          <w:i w:val="false"/>
          <w:color w:val="000000"/>
          <w:sz w:val="20"/>
        </w:rPr>
        <w:t xml:space="preserve"> айқындалады.</w:t>
      </w:r>
      <w:r>
        <w:br/>
      </w:r>
      <w:r>
        <w:rPr>
          <w:rFonts w:ascii="Consolas"/>
          <w:b w:val="false"/>
          <w:i w:val="false"/>
          <w:color w:val="000000"/>
          <w:sz w:val="20"/>
        </w:rPr>
        <w:t>
      </w:t>
      </w:r>
      <w:r>
        <w:rPr>
          <w:rFonts w:ascii="Consolas"/>
          <w:b w:val="false"/>
          <w:i w:val="false"/>
          <w:color w:val="ff0000"/>
          <w:sz w:val="20"/>
        </w:rPr>
        <w:t xml:space="preserve">Ескерту. 29-бапқа өзгерістер енгізілді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2011.02.18 </w:t>
      </w:r>
      <w:r>
        <w:rPr>
          <w:rFonts w:ascii="Consolas"/>
          <w:b w:val="false"/>
          <w:i w:val="false"/>
          <w:color w:val="000000"/>
          <w:sz w:val="20"/>
        </w:rPr>
        <w:t>№ 408-IV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Заңдарымен.</w:t>
      </w:r>
    </w:p>
    <w:bookmarkEnd w:id="70"/>
    <w:bookmarkStart w:name="z34" w:id="71"/>
    <w:p>
      <w:pPr>
        <w:spacing w:after="0"/>
        <w:ind w:left="0"/>
        <w:jc w:val="left"/>
      </w:pPr>
      <w:r>
        <w:rPr>
          <w:rFonts w:ascii="Consolas"/>
          <w:b/>
          <w:i w:val="false"/>
          <w:color w:val="000000"/>
        </w:rPr>
        <w:t xml:space="preserve"> 
4-тарау. БАҒА ҰСЫНЫСТАРЫН СҰРАТУ ТӘСІЛІМЕН МЕМЛЕКЕТТІК САТЫП АЛУ </w:t>
      </w:r>
    </w:p>
    <w:bookmarkEnd w:id="71"/>
    <w:bookmarkStart w:name="z35" w:id="72"/>
    <w:p>
      <w:pPr>
        <w:spacing w:after="0"/>
        <w:ind w:left="0"/>
        <w:jc w:val="left"/>
      </w:pPr>
      <w:r>
        <w:rPr>
          <w:rFonts w:ascii="Consolas"/>
          <w:b w:val="false"/>
          <w:i w:val="false"/>
          <w:color w:val="000000"/>
          <w:sz w:val="20"/>
        </w:rPr>
        <w:t>
      </w:t>
      </w:r>
      <w:r>
        <w:rPr>
          <w:rFonts w:ascii="Consolas"/>
          <w:b/>
          <w:i w:val="false"/>
          <w:color w:val="000000"/>
          <w:sz w:val="20"/>
        </w:rPr>
        <w:t>30-бап. Баға ұсыныстарын сұрату тәсілімен мемлекеттік</w:t>
      </w:r>
      <w:r>
        <w:br/>
      </w:r>
      <w:r>
        <w:rPr>
          <w:rFonts w:ascii="Consolas"/>
          <w:b w:val="false"/>
          <w:i w:val="false"/>
          <w:color w:val="000000"/>
          <w:sz w:val="20"/>
        </w:rPr>
        <w:t>
               </w:t>
      </w:r>
      <w:r>
        <w:rPr>
          <w:rFonts w:ascii="Consolas"/>
          <w:b/>
          <w:i w:val="false"/>
          <w:color w:val="000000"/>
          <w:sz w:val="20"/>
        </w:rPr>
        <w:t>сатып алуды жүзеге асырудың негіздері</w:t>
      </w:r>
    </w:p>
    <w:bookmarkEnd w:id="72"/>
    <w:bookmarkStart w:name="z678" w:id="73"/>
    <w:p>
      <w:pPr>
        <w:spacing w:after="0"/>
        <w:ind w:left="0"/>
        <w:jc w:val="left"/>
      </w:pPr>
      <w:r>
        <w:rPr>
          <w:rFonts w:ascii="Consolas"/>
          <w:b w:val="false"/>
          <w:i w:val="false"/>
          <w:color w:val="000000"/>
          <w:sz w:val="20"/>
        </w:rPr>
        <w:t>      1. Егер осындай біртекті тауарлардың, жұмыстардың, көрсетілетін қызметтердің құндық мәндегі жылдық көлемі тиісті қаржы жылына республикалық бюджет туралы </w:t>
      </w:r>
      <w:r>
        <w:rPr>
          <w:rFonts w:ascii="Consolas"/>
          <w:b w:val="false"/>
          <w:i w:val="false"/>
          <w:color w:val="000000"/>
          <w:sz w:val="20"/>
        </w:rPr>
        <w:t>заңмен</w:t>
      </w:r>
      <w:r>
        <w:rPr>
          <w:rFonts w:ascii="Consolas"/>
          <w:b w:val="false"/>
          <w:i w:val="false"/>
          <w:color w:val="000000"/>
          <w:sz w:val="20"/>
        </w:rPr>
        <w:t xml:space="preserve"> белгіленген айлық есептік көрсеткіштің төрт мың еселенген мөлшерінен аспаса, біртекті тауарларға, жұмыстарға, көрсетілетін қызметтерге баға ұсыныстарын сұрату тәсiлiмен мемлекеттiк сатып алу жүргізіледі, бұл ретте баға шешуші шарт болып табылады.</w:t>
      </w:r>
      <w:r>
        <w:br/>
      </w:r>
      <w:r>
        <w:rPr>
          <w:rFonts w:ascii="Consolas"/>
          <w:b w:val="false"/>
          <w:i w:val="false"/>
          <w:color w:val="000000"/>
          <w:sz w:val="20"/>
        </w:rPr>
        <w:t>
</w:t>
      </w:r>
      <w:r>
        <w:rPr>
          <w:rFonts w:ascii="Consolas"/>
          <w:b w:val="false"/>
          <w:i w:val="false"/>
          <w:color w:val="000000"/>
          <w:sz w:val="20"/>
        </w:rPr>
        <w:t>
      2. Баға ұсыныстарын сұрату тәсiлiмен бiртектi тауарлардың, жұмыстардың, көрсетілетін қызметтердiң бiрнеше түрлерiн мемлекеттiк сатып алуды жүзеге асыру кезiнде мемлекеттiк сатып алуды ұйымдастырушы тауарларды, жұмыстарды, көрсетілетін қызметтердi олардың бiртектi түрлері бойынша және (немесе) оларды беру (орындау, көрсету) орны бойынша лоттарға бөлуге мiндеттi.</w:t>
      </w:r>
      <w:r>
        <w:br/>
      </w:r>
      <w:r>
        <w:rPr>
          <w:rFonts w:ascii="Consolas"/>
          <w:b w:val="false"/>
          <w:i w:val="false"/>
          <w:color w:val="000000"/>
          <w:sz w:val="20"/>
        </w:rPr>
        <w:t>
</w:t>
      </w:r>
      <w:r>
        <w:rPr>
          <w:rFonts w:ascii="Consolas"/>
          <w:b w:val="false"/>
          <w:i w:val="false"/>
          <w:color w:val="000000"/>
          <w:sz w:val="20"/>
        </w:rPr>
        <w:t>
      Баға ұсыныстарын сұрату тәсiлiмен бiртектi тауарларды, жұмыстарды, көрсетілетін қызметтердi мемлекеттiк сатып алуды жүзеге асыру кезiнде мемлекеттiк сатып алуды ұйымдастырушы тауарларды, жұмыстарды, көрсетілетін қызметтердi оларды беру (орындау, көрсету) орны бойынша лоттарға бөлуге мiндеттi.</w:t>
      </w:r>
      <w:r>
        <w:br/>
      </w:r>
      <w:r>
        <w:rPr>
          <w:rFonts w:ascii="Consolas"/>
          <w:b w:val="false"/>
          <w:i w:val="false"/>
          <w:color w:val="000000"/>
          <w:sz w:val="20"/>
        </w:rPr>
        <w:t>
</w:t>
      </w:r>
      <w:r>
        <w:rPr>
          <w:rFonts w:ascii="Consolas"/>
          <w:b w:val="false"/>
          <w:i w:val="false"/>
          <w:color w:val="000000"/>
          <w:sz w:val="20"/>
        </w:rPr>
        <w:t>
      Осы тармақта көзделген жағдайларда баға ұсыныстарын сұрату тәсiлiмен мемлекеттiк сатып алудың жеңiмпазын айқындау әрбiр лот бойынша жүзеге асырылады.</w:t>
      </w:r>
      <w:r>
        <w:br/>
      </w:r>
      <w:r>
        <w:rPr>
          <w:rFonts w:ascii="Consolas"/>
          <w:b w:val="false"/>
          <w:i w:val="false"/>
          <w:color w:val="000000"/>
          <w:sz w:val="20"/>
        </w:rPr>
        <w:t>
</w:t>
      </w:r>
      <w:r>
        <w:rPr>
          <w:rFonts w:ascii="Consolas"/>
          <w:b w:val="false"/>
          <w:i w:val="false"/>
          <w:color w:val="000000"/>
          <w:sz w:val="20"/>
        </w:rPr>
        <w:t>
      3. Баға ұсыныстарын сұрату тәсілін қолдану мақсатында біртекті тауарларды, жұмыстарды, көрсетілетін қызметтерді мемлекеттік сатып алудың жылдық көлемін қаржылық жыл ішінде олардың бірінің мөлшері осы баптың 1-тармағында көзделгеннен кем болатын бөлікке бөлшектеуге жол берілмейді.</w:t>
      </w:r>
      <w:r>
        <w:br/>
      </w:r>
      <w:r>
        <w:rPr>
          <w:rFonts w:ascii="Consolas"/>
          <w:b w:val="false"/>
          <w:i w:val="false"/>
          <w:color w:val="000000"/>
          <w:sz w:val="20"/>
        </w:rPr>
        <w:t>
</w:t>
      </w:r>
      <w:r>
        <w:rPr>
          <w:rFonts w:ascii="Consolas"/>
          <w:b w:val="false"/>
          <w:i w:val="false"/>
          <w:color w:val="ff0000"/>
          <w:sz w:val="20"/>
        </w:rPr>
        <w:t xml:space="preserve">      Ескерту. 30-бап жаңа редакцияда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w:t>
      </w:r>
    </w:p>
    <w:bookmarkEnd w:id="73"/>
    <w:bookmarkStart w:name="z36" w:id="74"/>
    <w:p>
      <w:pPr>
        <w:spacing w:after="0"/>
        <w:ind w:left="0"/>
        <w:jc w:val="left"/>
      </w:pPr>
      <w:r>
        <w:rPr>
          <w:rFonts w:ascii="Consolas"/>
          <w:b w:val="false"/>
          <w:i w:val="false"/>
          <w:color w:val="000000"/>
          <w:sz w:val="20"/>
        </w:rPr>
        <w:t>
      </w:t>
      </w:r>
      <w:r>
        <w:rPr>
          <w:rFonts w:ascii="Consolas"/>
          <w:b/>
          <w:i w:val="false"/>
          <w:color w:val="000000"/>
          <w:sz w:val="20"/>
        </w:rPr>
        <w:t xml:space="preserve">31-бап. Баға ұсыныстарын сұрату тәсілімен мемлекеттік </w:t>
      </w:r>
      <w:r>
        <w:br/>
      </w:r>
      <w:r>
        <w:rPr>
          <w:rFonts w:ascii="Consolas"/>
          <w:b w:val="false"/>
          <w:i w:val="false"/>
          <w:color w:val="000000"/>
          <w:sz w:val="20"/>
        </w:rPr>
        <w:t>
               </w:t>
      </w:r>
      <w:r>
        <w:rPr>
          <w:rFonts w:ascii="Consolas"/>
          <w:b/>
          <w:i w:val="false"/>
          <w:color w:val="000000"/>
          <w:sz w:val="20"/>
        </w:rPr>
        <w:t xml:space="preserve">сатып алуды ұйымдастыру және өткізу </w:t>
      </w:r>
    </w:p>
    <w:bookmarkEnd w:id="74"/>
    <w:bookmarkStart w:name="z486" w:id="75"/>
    <w:p>
      <w:pPr>
        <w:spacing w:after="0"/>
        <w:ind w:left="0"/>
        <w:jc w:val="left"/>
      </w:pPr>
      <w:r>
        <w:rPr>
          <w:rFonts w:ascii="Consolas"/>
          <w:b w:val="false"/>
          <w:i w:val="false"/>
          <w:color w:val="000000"/>
          <w:sz w:val="20"/>
        </w:rPr>
        <w:t>
      1. Мемлекеттiк сатып алуды ұйымдастырушы баға ұсыныстарын табыс ету мерзiмi аяқталғанға дейiн бес жұмыс күнiнен кешiктiрмей мемлекеттік сатып алу веб-порталында мынадай:</w:t>
      </w:r>
      <w:r>
        <w:br/>
      </w:r>
      <w:r>
        <w:rPr>
          <w:rFonts w:ascii="Consolas"/>
          <w:b w:val="false"/>
          <w:i w:val="false"/>
          <w:color w:val="000000"/>
          <w:sz w:val="20"/>
        </w:rPr>
        <w:t>
</w:t>
      </w:r>
      <w:r>
        <w:rPr>
          <w:rFonts w:ascii="Consolas"/>
          <w:b w:val="false"/>
          <w:i w:val="false"/>
          <w:color w:val="000000"/>
          <w:sz w:val="20"/>
        </w:rPr>
        <w:t>
      1) мемлекеттiк сатып алу үшiн бөлiнген сомаларды көрсете отырып, өткізiлетiн мемлекеттiк сатып алудың нысанасы болып табылатын тауарлардың саны, орындалатын жұмыстардың, көрсетілетін қызметтердiң көлемi туралы ақпаратты;</w:t>
      </w:r>
      <w:r>
        <w:br/>
      </w:r>
      <w:r>
        <w:rPr>
          <w:rFonts w:ascii="Consolas"/>
          <w:b w:val="false"/>
          <w:i w:val="false"/>
          <w:color w:val="000000"/>
          <w:sz w:val="20"/>
        </w:rPr>
        <w:t>
</w:t>
      </w:r>
      <w:r>
        <w:rPr>
          <w:rFonts w:ascii="Consolas"/>
          <w:b w:val="false"/>
          <w:i w:val="false"/>
          <w:color w:val="000000"/>
          <w:sz w:val="20"/>
        </w:rPr>
        <w:t>
      2) ұлттық стандарт немесе Қазақстан Республикасы өндірушілерінің коммерциялық емес ұйымдары бекіткен үкіметтік емес стандарт болған кезде оны көрсете отырып, сатып алынатын тауарлардың, жұмыстардың, қызметтердің қысқаша сипатын;</w:t>
      </w:r>
      <w:r>
        <w:br/>
      </w:r>
      <w:r>
        <w:rPr>
          <w:rFonts w:ascii="Consolas"/>
          <w:b w:val="false"/>
          <w:i w:val="false"/>
          <w:color w:val="000000"/>
          <w:sz w:val="20"/>
        </w:rPr>
        <w:t>
</w:t>
      </w:r>
      <w:r>
        <w:rPr>
          <w:rFonts w:ascii="Consolas"/>
          <w:b w:val="false"/>
          <w:i w:val="false"/>
          <w:color w:val="000000"/>
          <w:sz w:val="20"/>
        </w:rPr>
        <w:t>
      3) тауарды беру, жұмыстарды орындау, қызметтердi көрсету орнын;</w:t>
      </w:r>
      <w:r>
        <w:br/>
      </w:r>
      <w:r>
        <w:rPr>
          <w:rFonts w:ascii="Consolas"/>
          <w:b w:val="false"/>
          <w:i w:val="false"/>
          <w:color w:val="000000"/>
          <w:sz w:val="20"/>
        </w:rPr>
        <w:t>
</w:t>
      </w:r>
      <w:r>
        <w:rPr>
          <w:rFonts w:ascii="Consolas"/>
          <w:b w:val="false"/>
          <w:i w:val="false"/>
          <w:color w:val="000000"/>
          <w:sz w:val="20"/>
        </w:rPr>
        <w:t>
      4) тауарды берудiң, жұмыстарды орындаудың, қызметтердi көрсетудiң талап етiлетiн мерзiмдерiн;</w:t>
      </w:r>
      <w:r>
        <w:br/>
      </w:r>
      <w:r>
        <w:rPr>
          <w:rFonts w:ascii="Consolas"/>
          <w:b w:val="false"/>
          <w:i w:val="false"/>
          <w:color w:val="000000"/>
          <w:sz w:val="20"/>
        </w:rPr>
        <w:t>
</w:t>
      </w:r>
      <w:r>
        <w:rPr>
          <w:rFonts w:ascii="Consolas"/>
          <w:b w:val="false"/>
          <w:i w:val="false"/>
          <w:color w:val="000000"/>
          <w:sz w:val="20"/>
        </w:rPr>
        <w:t>
      5) әлеуетті өнім берушілердiң баға ұсыныстарын табыс етуді бастау және аяқтау мерзiмi туралы ақпаратты;</w:t>
      </w:r>
      <w:r>
        <w:br/>
      </w:r>
      <w:r>
        <w:rPr>
          <w:rFonts w:ascii="Consolas"/>
          <w:b w:val="false"/>
          <w:i w:val="false"/>
          <w:color w:val="000000"/>
          <w:sz w:val="20"/>
        </w:rPr>
        <w:t>
</w:t>
      </w:r>
      <w:r>
        <w:rPr>
          <w:rFonts w:ascii="Consolas"/>
          <w:b w:val="false"/>
          <w:i w:val="false"/>
          <w:color w:val="000000"/>
          <w:sz w:val="20"/>
        </w:rPr>
        <w:t>
      6) елеулi талаптарын, оның ішінде техникалық шарттарын көрсете отырып, мемлекеттiк сатып алу туралы шарт жобасын қазақ және орыс тілдерінде орналастыруға міндетті.</w:t>
      </w:r>
      <w:r>
        <w:br/>
      </w:r>
      <w:r>
        <w:rPr>
          <w:rFonts w:ascii="Consolas"/>
          <w:b w:val="false"/>
          <w:i w:val="false"/>
          <w:color w:val="000000"/>
          <w:sz w:val="20"/>
        </w:rPr>
        <w:t>
</w:t>
      </w:r>
      <w:r>
        <w:rPr>
          <w:rFonts w:ascii="Consolas"/>
          <w:b w:val="false"/>
          <w:i w:val="false"/>
          <w:color w:val="000000"/>
          <w:sz w:val="20"/>
        </w:rPr>
        <w:t>
      Осы тармақта көзделген, орналастырылатын ақпаратта мемлекеттік сатып алуды мынадай:</w:t>
      </w:r>
      <w:r>
        <w:br/>
      </w:r>
      <w:r>
        <w:rPr>
          <w:rFonts w:ascii="Consolas"/>
          <w:b w:val="false"/>
          <w:i w:val="false"/>
          <w:color w:val="000000"/>
          <w:sz w:val="20"/>
        </w:rPr>
        <w:t>
</w:t>
      </w:r>
      <w:r>
        <w:rPr>
          <w:rFonts w:ascii="Consolas"/>
          <w:b w:val="false"/>
          <w:i w:val="false"/>
          <w:color w:val="000000"/>
          <w:sz w:val="20"/>
        </w:rPr>
        <w:t>
      1) негізгі (орнатылған) жабдықтарды толық жасақтау, жаңғырту және толық жарақтандыру үшін;</w:t>
      </w:r>
      <w:r>
        <w:br/>
      </w:r>
      <w:r>
        <w:rPr>
          <w:rFonts w:ascii="Consolas"/>
          <w:b w:val="false"/>
          <w:i w:val="false"/>
          <w:color w:val="000000"/>
          <w:sz w:val="20"/>
        </w:rPr>
        <w:t>
</w:t>
      </w:r>
      <w:r>
        <w:rPr>
          <w:rFonts w:ascii="Consolas"/>
          <w:b w:val="false"/>
          <w:i w:val="false"/>
          <w:color w:val="000000"/>
          <w:sz w:val="20"/>
        </w:rPr>
        <w:t>
      2) тауарды лизингке беру жөніндегі қызмет көрсетулерді берушіні айқындау үшін және лизингтің нысанасын егжей-тегжейлі сипаттау қажеттігі туындағанда жүзеге асыру жағдайларын қоспағанда, тауар таңбаларына, қызмет көрсету белгілеріне, фирмалық атауларына, патенттерге, пайдалы модельдерге, өнеркәсіптік үлгілерге, тауардың шығарылған жерінің атауына және өндірушінің атауына, сондай-ақ сатып алынатын тауардың, жұмыстың, көрсетілетін қызметтің жекелеген әлеуетті өнім берушіге тиесiлiгiн айқындайтын өзге де сипаттамаларға арналған сілтемелердің болуына жол берілмейді.</w:t>
      </w:r>
      <w:r>
        <w:br/>
      </w:r>
      <w:r>
        <w:rPr>
          <w:rFonts w:ascii="Consolas"/>
          <w:b w:val="false"/>
          <w:i w:val="false"/>
          <w:color w:val="000000"/>
          <w:sz w:val="20"/>
        </w:rPr>
        <w:t>
</w:t>
      </w:r>
      <w:r>
        <w:rPr>
          <w:rFonts w:ascii="Consolas"/>
          <w:b w:val="false"/>
          <w:i w:val="false"/>
          <w:color w:val="000000"/>
          <w:sz w:val="20"/>
        </w:rPr>
        <w:t>
      2. Әлеуетті өнім беруші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көзделген мәліметтерді қамтитын бiр ғана баға ұсынысын табыс етуге құқылы, оған өзгерiстер және (немесе) толықтырулар енгiзуге жол берiлмейдi.</w:t>
      </w:r>
      <w:r>
        <w:br/>
      </w:r>
      <w:r>
        <w:rPr>
          <w:rFonts w:ascii="Consolas"/>
          <w:b w:val="false"/>
          <w:i w:val="false"/>
          <w:color w:val="000000"/>
          <w:sz w:val="20"/>
        </w:rPr>
        <w:t>
</w:t>
      </w:r>
      <w:r>
        <w:rPr>
          <w:rFonts w:ascii="Consolas"/>
          <w:b w:val="false"/>
          <w:i w:val="false"/>
          <w:color w:val="000000"/>
          <w:sz w:val="20"/>
        </w:rPr>
        <w:t>
      Әлеуетті өнім берушінiң баға ұсынысын беруі оның мемлекеттiк сатып алу туралы шарт жобасында көзделген елеулi талаптарды сақтай отырып, тауарды берудi, жұмыстарды орындауды, қызметтер көрсетудi жүзеге асыруға келiсiм бiлдiргенінің нысаны болып табылады.</w:t>
      </w:r>
      <w:r>
        <w:br/>
      </w:r>
      <w:r>
        <w:rPr>
          <w:rFonts w:ascii="Consolas"/>
          <w:b w:val="false"/>
          <w:i w:val="false"/>
          <w:color w:val="000000"/>
          <w:sz w:val="20"/>
        </w:rPr>
        <w:t>
</w:t>
      </w:r>
      <w:r>
        <w:rPr>
          <w:rFonts w:ascii="Consolas"/>
          <w:b w:val="false"/>
          <w:i w:val="false"/>
          <w:color w:val="000000"/>
          <w:sz w:val="20"/>
        </w:rPr>
        <w:t>
      3. Баға ұсыныстарын табыс ету мерзімі аяқталғаннан кейін мемлекеттік сатып алу веб-порталы баға ұсыныстарын сұрату тәсілімен мемлекеттік сатып алу қорытындыларын автоматты түрде ашуды және шығаруды жүргізеді.</w:t>
      </w:r>
      <w:r>
        <w:br/>
      </w:r>
      <w:r>
        <w:rPr>
          <w:rFonts w:ascii="Consolas"/>
          <w:b w:val="false"/>
          <w:i w:val="false"/>
          <w:color w:val="000000"/>
          <w:sz w:val="20"/>
        </w:rPr>
        <w:t>
</w:t>
      </w:r>
      <w:r>
        <w:rPr>
          <w:rFonts w:ascii="Consolas"/>
          <w:b w:val="false"/>
          <w:i w:val="false"/>
          <w:color w:val="000000"/>
          <w:sz w:val="20"/>
        </w:rPr>
        <w:t>
      Ең төмен баға ұсынысын берген әлеуетті өнім беруші жеңімпаз деп танылады.</w:t>
      </w:r>
      <w:r>
        <w:br/>
      </w:r>
      <w:r>
        <w:rPr>
          <w:rFonts w:ascii="Consolas"/>
          <w:b w:val="false"/>
          <w:i w:val="false"/>
          <w:color w:val="000000"/>
          <w:sz w:val="20"/>
        </w:rPr>
        <w:t>
</w:t>
      </w:r>
      <w:r>
        <w:rPr>
          <w:rFonts w:ascii="Consolas"/>
          <w:b w:val="false"/>
          <w:i w:val="false"/>
          <w:color w:val="000000"/>
          <w:sz w:val="20"/>
        </w:rPr>
        <w:t>
      Егер ең төмен баға ұсынысын бірнеше әлеуетті өнім берушілер берген жағдайда, өзінің баға ұсынысы басқа әлеуетті өнім берушілердің баға ұсыныстарынан бұрын түскен әлеуетті өнім беруші жеңімпаз деп танылады. Мемлекеттік сатып алу веб-порталы баға ұсыныстарын салыстыруды автоматты түрде жүргізеді.</w:t>
      </w:r>
      <w:r>
        <w:br/>
      </w:r>
      <w:r>
        <w:rPr>
          <w:rFonts w:ascii="Consolas"/>
          <w:b w:val="false"/>
          <w:i w:val="false"/>
          <w:color w:val="000000"/>
          <w:sz w:val="20"/>
        </w:rPr>
        <w:t>
</w:t>
      </w:r>
      <w:r>
        <w:rPr>
          <w:rFonts w:ascii="Consolas"/>
          <w:b w:val="false"/>
          <w:i w:val="false"/>
          <w:color w:val="000000"/>
          <w:sz w:val="20"/>
        </w:rPr>
        <w:t>
      4. Осы Заңның </w:t>
      </w:r>
      <w:r>
        <w:rPr>
          <w:rFonts w:ascii="Consolas"/>
          <w:b w:val="false"/>
          <w:i w:val="false"/>
          <w:color w:val="000000"/>
          <w:sz w:val="20"/>
        </w:rPr>
        <w:t>39-бабында</w:t>
      </w:r>
      <w:r>
        <w:rPr>
          <w:rFonts w:ascii="Consolas"/>
          <w:b w:val="false"/>
          <w:i w:val="false"/>
          <w:color w:val="000000"/>
          <w:sz w:val="20"/>
        </w:rPr>
        <w:t xml:space="preserve"> көзделген жағдайларды қоспағанда, мемлекеттік сатып алуды ұйымдастырушы мен әлеуетті өнім берушінің арасында мемлекеттік сатып алу веб-порталы арқылы не мемлекеттік сатып алу веб-порталын қолданбай, өзге тәсілдермен оның баға ұсынысына қатысты келіссөздер жүргізілуіне жол берілмейді.</w:t>
      </w:r>
      <w:r>
        <w:br/>
      </w:r>
      <w:r>
        <w:rPr>
          <w:rFonts w:ascii="Consolas"/>
          <w:b w:val="false"/>
          <w:i w:val="false"/>
          <w:color w:val="000000"/>
          <w:sz w:val="20"/>
        </w:rPr>
        <w:t>
</w:t>
      </w:r>
      <w:r>
        <w:rPr>
          <w:rFonts w:ascii="Consolas"/>
          <w:b w:val="false"/>
          <w:i w:val="false"/>
          <w:color w:val="000000"/>
          <w:sz w:val="20"/>
        </w:rPr>
        <w:t>
      5. Егер баға ұсыныстарын табыс ету мерзімі ішінде әлеуетті өнім берушілердің екіден аз баға ұсынысы табыс етілген болса, мемлекеттік сатып алу веб-порталы мұндай мемлекеттік сатып алуды өтпеді деп таниды және мемлекеттік сатып алуды ұйымдастырушы баға ұсыныстарын сұрату тәсілімен қайтадан мемлекеттік сатып алуды жүзеге асырады.</w:t>
      </w:r>
      <w:r>
        <w:br/>
      </w:r>
      <w:r>
        <w:rPr>
          <w:rFonts w:ascii="Consolas"/>
          <w:b w:val="false"/>
          <w:i w:val="false"/>
          <w:color w:val="000000"/>
          <w:sz w:val="20"/>
        </w:rPr>
        <w:t>
</w:t>
      </w:r>
      <w:r>
        <w:rPr>
          <w:rFonts w:ascii="Consolas"/>
          <w:b w:val="false"/>
          <w:i w:val="false"/>
          <w:color w:val="000000"/>
          <w:sz w:val="20"/>
        </w:rPr>
        <w:t>
      6. Әлеуетті өнім берушінің баға ұсынысы:</w:t>
      </w:r>
      <w:r>
        <w:br/>
      </w:r>
      <w:r>
        <w:rPr>
          <w:rFonts w:ascii="Consolas"/>
          <w:b w:val="false"/>
          <w:i w:val="false"/>
          <w:color w:val="000000"/>
          <w:sz w:val="20"/>
        </w:rPr>
        <w:t>
</w:t>
      </w:r>
      <w:r>
        <w:rPr>
          <w:rFonts w:ascii="Consolas"/>
          <w:b w:val="false"/>
          <w:i w:val="false"/>
          <w:color w:val="000000"/>
          <w:sz w:val="20"/>
        </w:rPr>
        <w:t>
      1) егер ол осы тауарларды, жұмыстарды, көрсетілетін қызметтерді сатып алу үшін бөлінген сомадан асып түскен;</w:t>
      </w:r>
      <w:r>
        <w:br/>
      </w:r>
      <w:r>
        <w:rPr>
          <w:rFonts w:ascii="Consolas"/>
          <w:b w:val="false"/>
          <w:i w:val="false"/>
          <w:color w:val="000000"/>
          <w:sz w:val="20"/>
        </w:rPr>
        <w:t>
</w:t>
      </w:r>
      <w:r>
        <w:rPr>
          <w:rFonts w:ascii="Consolas"/>
          <w:b w:val="false"/>
          <w:i w:val="false"/>
          <w:color w:val="000000"/>
          <w:sz w:val="20"/>
        </w:rPr>
        <w:t>
      2) егер әлеуетті өнім беруші бұрын осы лотқа баға ұсынысын берген;</w:t>
      </w:r>
      <w:r>
        <w:br/>
      </w:r>
      <w:r>
        <w:rPr>
          <w:rFonts w:ascii="Consolas"/>
          <w:b w:val="false"/>
          <w:i w:val="false"/>
          <w:color w:val="000000"/>
          <w:sz w:val="20"/>
        </w:rPr>
        <w:t>
</w:t>
      </w:r>
      <w:r>
        <w:rPr>
          <w:rFonts w:ascii="Consolas"/>
          <w:b w:val="false"/>
          <w:i w:val="false"/>
          <w:color w:val="000000"/>
          <w:sz w:val="20"/>
        </w:rPr>
        <w:t>
      3) осы Заңның </w:t>
      </w:r>
      <w:r>
        <w:rPr>
          <w:rFonts w:ascii="Consolas"/>
          <w:b w:val="false"/>
          <w:i w:val="false"/>
          <w:color w:val="000000"/>
          <w:sz w:val="20"/>
        </w:rPr>
        <w:t>6-бабы</w:t>
      </w:r>
      <w:r>
        <w:rPr>
          <w:rFonts w:ascii="Consolas"/>
          <w:b w:val="false"/>
          <w:i w:val="false"/>
          <w:color w:val="000000"/>
          <w:sz w:val="20"/>
        </w:rPr>
        <w:t xml:space="preserve"> 1-тармағының 3), 3-1) 3-2) және 4) тармақшаларында көзделген жағдайларда, мемлекеттік сатып алу веб-порталының одан автоматты түрде бас тартуына жатады.</w:t>
      </w:r>
      <w:r>
        <w:br/>
      </w:r>
      <w:r>
        <w:rPr>
          <w:rFonts w:ascii="Consolas"/>
          <w:b w:val="false"/>
          <w:i w:val="false"/>
          <w:color w:val="000000"/>
          <w:sz w:val="20"/>
        </w:rPr>
        <w:t>
</w:t>
      </w:r>
      <w:r>
        <w:rPr>
          <w:rFonts w:ascii="Consolas"/>
          <w:b w:val="false"/>
          <w:i w:val="false"/>
          <w:color w:val="000000"/>
          <w:sz w:val="20"/>
        </w:rPr>
        <w:t>
      Өзге негіздер бойынша баға ұсыныстарынан бас тартуға жол берілмейді.</w:t>
      </w:r>
      <w:r>
        <w:br/>
      </w:r>
      <w:r>
        <w:rPr>
          <w:rFonts w:ascii="Consolas"/>
          <w:b w:val="false"/>
          <w:i w:val="false"/>
          <w:color w:val="000000"/>
          <w:sz w:val="20"/>
        </w:rPr>
        <w:t>
</w:t>
      </w:r>
      <w:r>
        <w:rPr>
          <w:rFonts w:ascii="Consolas"/>
          <w:b w:val="false"/>
          <w:i w:val="false"/>
          <w:color w:val="000000"/>
          <w:sz w:val="20"/>
        </w:rPr>
        <w:t>
      7. Егер баға ұсыныстары осы баптың 6-тармағында көзделген негіздер бойынша мемлекеттік сатып алудың веб-порталында автоматты түрде қабылданбағаннан кейін әлеуетті өнім берушілердің екіден аз баға ұсынысы қалған болса, онда мұндай мемлекеттік сатып алу өтпеді деп танылады және мемлекеттік сатып алуды ұйымдастырушы баға ұсыныстарын сұрату тәсілімен мемлекеттік сатып алуды қайтадан жүзеге асырады.</w:t>
      </w:r>
      <w:r>
        <w:br/>
      </w:r>
      <w:r>
        <w:rPr>
          <w:rFonts w:ascii="Consolas"/>
          <w:b w:val="false"/>
          <w:i w:val="false"/>
          <w:color w:val="000000"/>
          <w:sz w:val="20"/>
        </w:rPr>
        <w:t>
</w:t>
      </w:r>
      <w:r>
        <w:rPr>
          <w:rFonts w:ascii="Consolas"/>
          <w:b w:val="false"/>
          <w:i w:val="false"/>
          <w:color w:val="000000"/>
          <w:sz w:val="20"/>
        </w:rPr>
        <w:t>
      8. Баға ұсыныстарын сұрату тәсілімен мемлекеттік сатып алу қорытындылары оларды шығарғаннан кейін мемлекеттік сатып алу веб-порталында автоматты түрде жарияланады.</w:t>
      </w:r>
      <w:r>
        <w:br/>
      </w:r>
      <w:r>
        <w:rPr>
          <w:rFonts w:ascii="Consolas"/>
          <w:b w:val="false"/>
          <w:i w:val="false"/>
          <w:color w:val="000000"/>
          <w:sz w:val="20"/>
        </w:rPr>
        <w:t>
</w:t>
      </w:r>
      <w:r>
        <w:rPr>
          <w:rFonts w:ascii="Consolas"/>
          <w:b w:val="false"/>
          <w:i w:val="false"/>
          <w:color w:val="000000"/>
          <w:sz w:val="20"/>
        </w:rPr>
        <w:t>
      9. Тапсырыс беруші баға ұсыныстарын сұрату тәсілімен мемлекеттік сатып алу қорытындысы бекітілген күннен бастап бес жұмыс күні ішінде мемлекеттік сатып алу туралы шарт жобасына қол қояды және оны ең төмен баға ұсынысын берген әлеуетті өнім берушіге жібереді. Мемлекеттік сатып алу туралы шарт жобасына ең төмен баға ұсынысын берген әлеуетті өнім беруші не осы баптың 3-тармағының үшінші бөлігіне сәйкес жеңімпаз деп айқындалған әлеуетті өнім беруші қол қоюға және ол мемлекеттік сатып алу туралы қол қойылған шарт жобасын мемлекеттік сатып алуды ұйымдастырушы берген күннен бастап жеті жұмыс күнінің ішінде тапсырыс берушіге табыс етілуге тиіс.</w:t>
      </w:r>
      <w:r>
        <w:br/>
      </w:r>
      <w:r>
        <w:rPr>
          <w:rFonts w:ascii="Consolas"/>
          <w:b w:val="false"/>
          <w:i w:val="false"/>
          <w:color w:val="000000"/>
          <w:sz w:val="20"/>
        </w:rPr>
        <w:t>
</w:t>
      </w:r>
      <w:r>
        <w:rPr>
          <w:rFonts w:ascii="Consolas"/>
          <w:b w:val="false"/>
          <w:i w:val="false"/>
          <w:color w:val="000000"/>
          <w:sz w:val="20"/>
        </w:rPr>
        <w:t>
      Осы Заңның </w:t>
      </w:r>
      <w:r>
        <w:rPr>
          <w:rFonts w:ascii="Consolas"/>
          <w:b w:val="false"/>
          <w:i w:val="false"/>
          <w:color w:val="000000"/>
          <w:sz w:val="20"/>
        </w:rPr>
        <w:t>39-бабының</w:t>
      </w:r>
      <w:r>
        <w:rPr>
          <w:rFonts w:ascii="Consolas"/>
          <w:b w:val="false"/>
          <w:i w:val="false"/>
          <w:color w:val="000000"/>
          <w:sz w:val="20"/>
        </w:rPr>
        <w:t xml:space="preserve"> 1-тармағында көзделген жағдайларды қоспағанда, мемлекеттік сатып алу туралы шарт жобасының елеулі талаптарына өзгерістер және (немесе) толықтырулар енгізуге жол берілмейді.</w:t>
      </w:r>
      <w:r>
        <w:br/>
      </w:r>
      <w:r>
        <w:rPr>
          <w:rFonts w:ascii="Consolas"/>
          <w:b w:val="false"/>
          <w:i w:val="false"/>
          <w:color w:val="000000"/>
          <w:sz w:val="20"/>
        </w:rPr>
        <w:t>
</w:t>
      </w:r>
      <w:r>
        <w:rPr>
          <w:rFonts w:ascii="Consolas"/>
          <w:b w:val="false"/>
          <w:i w:val="false"/>
          <w:color w:val="000000"/>
          <w:sz w:val="20"/>
        </w:rPr>
        <w:t>
      Жеңімпаз деп айқындалған және мемлекеттік сатып алу туралы шарт жасасудан жалтарған әлеуетті өнім беруші осы Заңда белгіленген тәртіппен мемлекеттік сатып алудың жосықсыз қатысушыларының тізіліміне енгізіледі.</w:t>
      </w:r>
      <w:r>
        <w:br/>
      </w:r>
      <w:r>
        <w:rPr>
          <w:rFonts w:ascii="Consolas"/>
          <w:b w:val="false"/>
          <w:i w:val="false"/>
          <w:color w:val="000000"/>
          <w:sz w:val="20"/>
        </w:rPr>
        <w:t>
</w:t>
      </w:r>
      <w:r>
        <w:rPr>
          <w:rFonts w:ascii="Consolas"/>
          <w:b w:val="false"/>
          <w:i w:val="false"/>
          <w:color w:val="000000"/>
          <w:sz w:val="20"/>
        </w:rPr>
        <w:t>
      10. Егер жеңімпаз деп айқындалған әлеуетті өнім беруші қол қойылған мемлекеттік сатып алу туралы шартты тапсырыс берушіге белгіленген мерзімде бермесе, тапсырыс беруші:</w:t>
      </w:r>
      <w:r>
        <w:br/>
      </w:r>
      <w:r>
        <w:rPr>
          <w:rFonts w:ascii="Consolas"/>
          <w:b w:val="false"/>
          <w:i w:val="false"/>
          <w:color w:val="000000"/>
          <w:sz w:val="20"/>
        </w:rPr>
        <w:t>
</w:t>
      </w:r>
      <w:r>
        <w:rPr>
          <w:rFonts w:ascii="Consolas"/>
          <w:b w:val="false"/>
          <w:i w:val="false"/>
          <w:color w:val="000000"/>
          <w:sz w:val="20"/>
        </w:rPr>
        <w:t>
      1) мемлекеттік сатып алу туралы шартты – осындай баға ұсынысын ұсынған әлеуетті өнім берушімен, ал мұндай әлеуетті өнім беруші болмаған кезде баға ұсынысы мемлекеттік сатып алу туралы шарт жасасудан жалтарған әлеуетті өнім беруші ұсынған бағадан кейін ең төмен болып табылатын әлеуетті өнім берушімен жасасуға;</w:t>
      </w:r>
      <w:r>
        <w:br/>
      </w:r>
      <w:r>
        <w:rPr>
          <w:rFonts w:ascii="Consolas"/>
          <w:b w:val="false"/>
          <w:i w:val="false"/>
          <w:color w:val="000000"/>
          <w:sz w:val="20"/>
        </w:rPr>
        <w:t>
</w:t>
      </w:r>
      <w:r>
        <w:rPr>
          <w:rFonts w:ascii="Consolas"/>
          <w:b w:val="false"/>
          <w:i w:val="false"/>
          <w:color w:val="000000"/>
          <w:sz w:val="20"/>
        </w:rPr>
        <w:t>
      2) баға ұсыныстарын сұрату тәсілімен қайтадан мемлекеттік сатып алуды жүзеге асыруға құқылы.</w:t>
      </w:r>
      <w:r>
        <w:br/>
      </w:r>
      <w:r>
        <w:rPr>
          <w:rFonts w:ascii="Consolas"/>
          <w:b w:val="false"/>
          <w:i w:val="false"/>
          <w:color w:val="000000"/>
          <w:sz w:val="20"/>
        </w:rPr>
        <w:t>
      </w:t>
      </w:r>
      <w:r>
        <w:rPr>
          <w:rFonts w:ascii="Consolas"/>
          <w:b w:val="false"/>
          <w:i w:val="false"/>
          <w:color w:val="ff0000"/>
          <w:sz w:val="20"/>
        </w:rPr>
        <w:t xml:space="preserve">Ескерту. 31-бап жаңа редакцияда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 өзгеріс енгізілді - ҚР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Заңымен.</w:t>
      </w:r>
    </w:p>
    <w:bookmarkEnd w:id="75"/>
    <w:bookmarkStart w:name="z37" w:id="76"/>
    <w:p>
      <w:pPr>
        <w:spacing w:after="0"/>
        <w:ind w:left="0"/>
        <w:jc w:val="left"/>
      </w:pPr>
      <w:r>
        <w:rPr>
          <w:rFonts w:ascii="Consolas"/>
          <w:b/>
          <w:i w:val="false"/>
          <w:color w:val="000000"/>
        </w:rPr>
        <w:t xml:space="preserve"> 
5-тарау. БІР КӨЗДЕН АЛУ ТӘСІЛІМЕН МЕМЛЕКЕТТІК САТЫП АЛУ </w:t>
      </w:r>
    </w:p>
    <w:bookmarkEnd w:id="76"/>
    <w:bookmarkStart w:name="z38" w:id="77"/>
    <w:p>
      <w:pPr>
        <w:spacing w:after="0"/>
        <w:ind w:left="0"/>
        <w:jc w:val="left"/>
      </w:pPr>
      <w:r>
        <w:rPr>
          <w:rFonts w:ascii="Consolas"/>
          <w:b w:val="false"/>
          <w:i w:val="false"/>
          <w:color w:val="000000"/>
          <w:sz w:val="20"/>
        </w:rPr>
        <w:t>
      </w:t>
      </w:r>
      <w:r>
        <w:rPr>
          <w:rFonts w:ascii="Consolas"/>
          <w:b/>
          <w:i w:val="false"/>
          <w:color w:val="000000"/>
          <w:sz w:val="20"/>
        </w:rPr>
        <w:t xml:space="preserve">32-бап. Бір көзден алу тәсілімен мемлекеттік сатып алуды </w:t>
      </w:r>
      <w:r>
        <w:br/>
      </w:r>
      <w:r>
        <w:rPr>
          <w:rFonts w:ascii="Consolas"/>
          <w:b w:val="false"/>
          <w:i w:val="false"/>
          <w:color w:val="000000"/>
          <w:sz w:val="20"/>
        </w:rPr>
        <w:t>
               </w:t>
      </w:r>
      <w:r>
        <w:rPr>
          <w:rFonts w:ascii="Consolas"/>
          <w:b/>
          <w:i w:val="false"/>
          <w:color w:val="000000"/>
          <w:sz w:val="20"/>
        </w:rPr>
        <w:t xml:space="preserve">жүзеге асыру негіздері </w:t>
      </w:r>
    </w:p>
    <w:bookmarkEnd w:id="77"/>
    <w:bookmarkStart w:name="z505" w:id="78"/>
    <w:p>
      <w:pPr>
        <w:spacing w:after="0"/>
        <w:ind w:left="0"/>
        <w:jc w:val="left"/>
      </w:pPr>
      <w:r>
        <w:rPr>
          <w:rFonts w:ascii="Consolas"/>
          <w:b w:val="false"/>
          <w:i w:val="false"/>
          <w:color w:val="000000"/>
          <w:sz w:val="20"/>
        </w:rPr>
        <w:t>      Бiр көзден алу тәсiлiмен мемлекеттiк сатып алу, егер:</w:t>
      </w:r>
      <w:r>
        <w:br/>
      </w:r>
      <w:r>
        <w:rPr>
          <w:rFonts w:ascii="Consolas"/>
          <w:b w:val="false"/>
          <w:i w:val="false"/>
          <w:color w:val="000000"/>
          <w:sz w:val="20"/>
        </w:rPr>
        <w:t>
      1) қандай да бiр өнім берушіден тауарларды, жұмыстарды, көрсетілетін қызметтердi сатып алған мемлекеттік кәсіпорында, дауыс беретін акцияларының (жарғылық капиталға қатысу үлестерінің) елу және одан да көп пайызы мемлекетке тиесілі заңды тұлғада және олармен үлестес заңды тұлғада қолда бар тауарлармен, жабдықтармен, технологиямен, жұмыстармен немесе көрсетілетін қызметтермен бiрiздендiру, стандарттау немесе үйлесiмдiлiгiн қамтамасыз ету мақсатында нақ сол өнім берушіден басқа да сатып алуды жүргiзу қажеттiгi туындаса;</w:t>
      </w:r>
      <w:r>
        <w:br/>
      </w:r>
      <w:r>
        <w:rPr>
          <w:rFonts w:ascii="Consolas"/>
          <w:b w:val="false"/>
          <w:i w:val="false"/>
          <w:color w:val="000000"/>
          <w:sz w:val="20"/>
        </w:rPr>
        <w:t>
</w:t>
      </w:r>
      <w:r>
        <w:rPr>
          <w:rFonts w:ascii="Consolas"/>
          <w:b w:val="false"/>
          <w:i w:val="false"/>
          <w:color w:val="000000"/>
          <w:sz w:val="20"/>
        </w:rPr>
        <w:t>
      2) конкурс тәсiлiмен мемлекеттiк сатып алу өтпеді деп танылса, жүргізілуі мүмкін. Осы ереже конкурс тәсiлiмен мемлекеттiк сатып алу Қазақстан Республикасының заңдарына сәйкес жарамсыз деп танылған жағдайларға қолданылмайды;</w:t>
      </w:r>
      <w:r>
        <w:br/>
      </w:r>
      <w:r>
        <w:rPr>
          <w:rFonts w:ascii="Consolas"/>
          <w:b w:val="false"/>
          <w:i w:val="false"/>
          <w:color w:val="000000"/>
          <w:sz w:val="20"/>
        </w:rPr>
        <w:t>
</w:t>
      </w:r>
      <w:r>
        <w:rPr>
          <w:rFonts w:ascii="Consolas"/>
          <w:b w:val="false"/>
          <w:i w:val="false"/>
          <w:color w:val="000000"/>
          <w:sz w:val="20"/>
        </w:rPr>
        <w:t>
      3) егер осындай мемлекеттік сатып алу тапсырыс берушінің мемлекеттік сатып алуды өткізу мерзімі, бірақ екі айдан аспайтын мерзімі ішіндегі қажеттілігін қамтамасыз етуге қажетті осындай тауарларды, жұмыстарды, көрсетілетін қызметтерді мемлекеттік сатып алу көлемінен аспайтын көлемде, уәкілетті орган бекіткен тізбе бойынша жылдың бірінші айы ішінде жүзеге асырылған жағдайда, конкурс не аукцион тәсілімен мемлекеттік сатып алу қорытындылары шығарылғанға дейінгі және мемлекеттік сатып алу туралы шарт күшіне енгенге дейінгі кезеңге күнделікті және (немесе) апта сайынғы қажеттілікті мемлекеттік сатып алуды жүзеге асыруға қажеттілік болса;</w:t>
      </w:r>
      <w:r>
        <w:br/>
      </w:r>
      <w:r>
        <w:rPr>
          <w:rFonts w:ascii="Consolas"/>
          <w:b w:val="false"/>
          <w:i w:val="false"/>
          <w:color w:val="000000"/>
          <w:sz w:val="20"/>
        </w:rPr>
        <w:t>
</w:t>
      </w:r>
      <w:r>
        <w:rPr>
          <w:rFonts w:ascii="Consolas"/>
          <w:b w:val="false"/>
          <w:i w:val="false"/>
          <w:color w:val="000000"/>
          <w:sz w:val="20"/>
        </w:rPr>
        <w:t>
      4) мемлекеттiк сатып алуды ұйымдастырушы қабылдаған, осы Заңның 31-бабының 5 және (немесе) 7-тармақтарында көзделген шаралар мемлекеттік сатып алу туралы шарт жасасуға әкеп соқпаса;</w:t>
      </w:r>
      <w:r>
        <w:br/>
      </w:r>
      <w:r>
        <w:rPr>
          <w:rFonts w:ascii="Consolas"/>
          <w:b w:val="false"/>
          <w:i w:val="false"/>
          <w:color w:val="000000"/>
          <w:sz w:val="20"/>
        </w:rPr>
        <w:t>
</w:t>
      </w:r>
      <w:r>
        <w:rPr>
          <w:rFonts w:ascii="Consolas"/>
          <w:b w:val="false"/>
          <w:i w:val="false"/>
          <w:color w:val="000000"/>
          <w:sz w:val="20"/>
        </w:rPr>
        <w:t>
      5) аукцион тәсілімен мемлекеттік сатып алу өтпеді деп танылса, жүргізілуі мүмкін. Осы ереже аукцион тәсілімен мемлекеттік сатып алу Қазақстан Республикасының заңдарына сәйкес жарамсыз деп танылған жағдайларға қолданылмайды.</w:t>
      </w:r>
      <w:r>
        <w:br/>
      </w:r>
      <w:r>
        <w:rPr>
          <w:rFonts w:ascii="Consolas"/>
          <w:b w:val="false"/>
          <w:i w:val="false"/>
          <w:color w:val="000000"/>
          <w:sz w:val="20"/>
        </w:rPr>
        <w:t>
      </w:t>
      </w:r>
      <w:r>
        <w:rPr>
          <w:rFonts w:ascii="Consolas"/>
          <w:b w:val="false"/>
          <w:i w:val="false"/>
          <w:color w:val="ff0000"/>
          <w:sz w:val="20"/>
        </w:rPr>
        <w:t xml:space="preserve">Ескерту. 32-бап жаңа редакцияда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 өзгерістер енгізілді - ҚР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29.09.2014 </w:t>
      </w:r>
      <w:r>
        <w:rPr>
          <w:rFonts w:ascii="Consolas"/>
          <w:b w:val="false"/>
          <w:i w:val="false"/>
          <w:color w:val="000000"/>
          <w:sz w:val="20"/>
        </w:rPr>
        <w:t>N 239-V</w:t>
      </w:r>
      <w:r>
        <w:rPr>
          <w:rFonts w:ascii="Consolas"/>
          <w:b w:val="false"/>
          <w:i w:val="false"/>
          <w:color w:val="ff0000"/>
          <w:sz w:val="20"/>
        </w:rPr>
        <w:t xml:space="preserve"> (алғашқы ресми жарияланған күнінен кейiн күнтiзбелiк он күн өткен соң қолданысқа енгiзiледi) Заңдарымен.</w:t>
      </w:r>
    </w:p>
    <w:bookmarkEnd w:id="78"/>
    <w:bookmarkStart w:name="z39" w:id="79"/>
    <w:p>
      <w:pPr>
        <w:spacing w:after="0"/>
        <w:ind w:left="0"/>
        <w:jc w:val="left"/>
      </w:pPr>
      <w:r>
        <w:rPr>
          <w:rFonts w:ascii="Consolas"/>
          <w:b w:val="false"/>
          <w:i w:val="false"/>
          <w:color w:val="000000"/>
          <w:sz w:val="20"/>
        </w:rPr>
        <w:t>
      </w:t>
      </w:r>
      <w:r>
        <w:rPr>
          <w:rFonts w:ascii="Consolas"/>
          <w:b/>
          <w:i w:val="false"/>
          <w:color w:val="000000"/>
          <w:sz w:val="20"/>
        </w:rPr>
        <w:t>33-бап. Бір көзден алу тәсілімен мемлекеттік сатып алуды</w:t>
      </w:r>
      <w:r>
        <w:br/>
      </w:r>
      <w:r>
        <w:rPr>
          <w:rFonts w:ascii="Consolas"/>
          <w:b w:val="false"/>
          <w:i w:val="false"/>
          <w:color w:val="000000"/>
          <w:sz w:val="20"/>
        </w:rPr>
        <w:t>
               </w:t>
      </w:r>
      <w:r>
        <w:rPr>
          <w:rFonts w:ascii="Consolas"/>
          <w:b/>
          <w:i w:val="false"/>
          <w:color w:val="000000"/>
          <w:sz w:val="20"/>
        </w:rPr>
        <w:t xml:space="preserve">жүзеге асыру </w:t>
      </w:r>
    </w:p>
    <w:bookmarkEnd w:id="79"/>
    <w:bookmarkStart w:name="z508" w:id="80"/>
    <w:p>
      <w:pPr>
        <w:spacing w:after="0"/>
        <w:ind w:left="0"/>
        <w:jc w:val="left"/>
      </w:pPr>
      <w:r>
        <w:rPr>
          <w:rFonts w:ascii="Consolas"/>
          <w:b w:val="false"/>
          <w:i w:val="false"/>
          <w:color w:val="000000"/>
          <w:sz w:val="20"/>
        </w:rPr>
        <w:t>
      1. Бір көзден алу тәсілімен мемлекеттік сатып алуды жүзеге асыру кезінде мемлекеттік сатып алуды ұйымдастырушы әлеуетті өнім берушіге мемлекеттік сатып алуға қатысуға жазбаша шақыру жібереді, онда мынадай мәліметтер:</w:t>
      </w:r>
      <w:r>
        <w:br/>
      </w:r>
      <w:r>
        <w:rPr>
          <w:rFonts w:ascii="Consolas"/>
          <w:b w:val="false"/>
          <w:i w:val="false"/>
          <w:color w:val="000000"/>
          <w:sz w:val="20"/>
        </w:rPr>
        <w:t>
</w:t>
      </w:r>
      <w:r>
        <w:rPr>
          <w:rFonts w:ascii="Consolas"/>
          <w:b w:val="false"/>
          <w:i w:val="false"/>
          <w:color w:val="000000"/>
          <w:sz w:val="20"/>
        </w:rPr>
        <w:t>
      1) мемлекеттік сатып алуды ұйымдастырушының атауы және орналасқан жері;</w:t>
      </w:r>
      <w:r>
        <w:br/>
      </w:r>
      <w:r>
        <w:rPr>
          <w:rFonts w:ascii="Consolas"/>
          <w:b w:val="false"/>
          <w:i w:val="false"/>
          <w:color w:val="000000"/>
          <w:sz w:val="20"/>
        </w:rPr>
        <w:t>
</w:t>
      </w:r>
      <w:r>
        <w:rPr>
          <w:rFonts w:ascii="Consolas"/>
          <w:b w:val="false"/>
          <w:i w:val="false"/>
          <w:color w:val="000000"/>
          <w:sz w:val="20"/>
        </w:rPr>
        <w:t>
      2) ұлттық стандарт немесе Қазақстан Республикасы өндірушілерінің коммерциялық емес ұйымдары бекіткен үкіметтік емес стандарт болған кезде оны көрсете отырып, сатып алынатын тауарлардың, жұмыстардың, қызметтердің сипаты мен талап етілетін функционалдық, техникалық, сапалық және пайдалану сипаттамалары, техникалық ерекшеліктері қамтылуға тиіс.</w:t>
      </w:r>
      <w:r>
        <w:br/>
      </w:r>
      <w:r>
        <w:rPr>
          <w:rFonts w:ascii="Consolas"/>
          <w:b w:val="false"/>
          <w:i w:val="false"/>
          <w:color w:val="000000"/>
          <w:sz w:val="20"/>
        </w:rPr>
        <w:t>
</w:t>
      </w:r>
      <w:r>
        <w:rPr>
          <w:rFonts w:ascii="Consolas"/>
          <w:b w:val="false"/>
          <w:i w:val="false"/>
          <w:color w:val="000000"/>
          <w:sz w:val="20"/>
        </w:rPr>
        <w:t>
      Жобалау-сметалық құжаттаманы талап ететін жұмыстарды мемлекеттік сатып алуды жүзеге асыру кезінде шақыруда сатып алынатын жұмыстардың сипаты мен талап етілетін функционалдық, техникалық, сапалық және пайдалану сипаттамаларының орнына белгіленген тәртіппен бекітілген жобалау-сметалық құжаттама қамтылуға тиіс;</w:t>
      </w:r>
      <w:r>
        <w:br/>
      </w:r>
      <w:r>
        <w:rPr>
          <w:rFonts w:ascii="Consolas"/>
          <w:b w:val="false"/>
          <w:i w:val="false"/>
          <w:color w:val="000000"/>
          <w:sz w:val="20"/>
        </w:rPr>
        <w:t>
</w:t>
      </w:r>
      <w:r>
        <w:rPr>
          <w:rFonts w:ascii="Consolas"/>
          <w:b w:val="false"/>
          <w:i w:val="false"/>
          <w:color w:val="000000"/>
          <w:sz w:val="20"/>
        </w:rPr>
        <w:t>
      3) мемлекеттік сатып алуды өткізудің нысанасы болып табылатын тауардың саны, орындалатын жұмыстардың, көрсетілетін қызметтердің көлемі;</w:t>
      </w:r>
      <w:r>
        <w:br/>
      </w:r>
      <w:r>
        <w:rPr>
          <w:rFonts w:ascii="Consolas"/>
          <w:b w:val="false"/>
          <w:i w:val="false"/>
          <w:color w:val="000000"/>
          <w:sz w:val="20"/>
        </w:rPr>
        <w:t>
</w:t>
      </w:r>
      <w:r>
        <w:rPr>
          <w:rFonts w:ascii="Consolas"/>
          <w:b w:val="false"/>
          <w:i w:val="false"/>
          <w:color w:val="000000"/>
          <w:sz w:val="20"/>
        </w:rPr>
        <w:t>
      4) тауарларды жеткізудің, жұмыстарды орындаудың, қызметтер көрсетудің орны;</w:t>
      </w:r>
      <w:r>
        <w:br/>
      </w:r>
      <w:r>
        <w:rPr>
          <w:rFonts w:ascii="Consolas"/>
          <w:b w:val="false"/>
          <w:i w:val="false"/>
          <w:color w:val="000000"/>
          <w:sz w:val="20"/>
        </w:rPr>
        <w:t>
</w:t>
      </w:r>
      <w:r>
        <w:rPr>
          <w:rFonts w:ascii="Consolas"/>
          <w:b w:val="false"/>
          <w:i w:val="false"/>
          <w:color w:val="000000"/>
          <w:sz w:val="20"/>
        </w:rPr>
        <w:t>
      5) тауарларды жеткізудің, жұмыстарды орындаудың, қызметтер көрсетудің талап етілетін мерзімдері, ұсынылатын тауарлардың, жұмыстардың, көрсетілетін қызметтердің сапасына кепілдеме беру;</w:t>
      </w:r>
      <w:r>
        <w:br/>
      </w:r>
      <w:r>
        <w:rPr>
          <w:rFonts w:ascii="Consolas"/>
          <w:b w:val="false"/>
          <w:i w:val="false"/>
          <w:color w:val="000000"/>
          <w:sz w:val="20"/>
        </w:rPr>
        <w:t>
</w:t>
      </w:r>
      <w:r>
        <w:rPr>
          <w:rFonts w:ascii="Consolas"/>
          <w:b w:val="false"/>
          <w:i w:val="false"/>
          <w:color w:val="000000"/>
          <w:sz w:val="20"/>
        </w:rPr>
        <w:t>
      6) төлем шарттары және елеулі талаптары көрсетілген мемлекеттік сатып алу туралы шарттың жобасы;</w:t>
      </w:r>
      <w:r>
        <w:br/>
      </w:r>
      <w:r>
        <w:rPr>
          <w:rFonts w:ascii="Consolas"/>
          <w:b w:val="false"/>
          <w:i w:val="false"/>
          <w:color w:val="000000"/>
          <w:sz w:val="20"/>
        </w:rPr>
        <w:t>
</w:t>
      </w:r>
      <w:r>
        <w:rPr>
          <w:rFonts w:ascii="Consolas"/>
          <w:b w:val="false"/>
          <w:i w:val="false"/>
          <w:color w:val="000000"/>
          <w:sz w:val="20"/>
        </w:rPr>
        <w:t>
      7) мемлекеттік сатып алуды жүзеге асыру </w:t>
      </w:r>
      <w:r>
        <w:rPr>
          <w:rFonts w:ascii="Consolas"/>
          <w:b w:val="false"/>
          <w:i w:val="false"/>
          <w:color w:val="000000"/>
          <w:sz w:val="20"/>
        </w:rPr>
        <w:t>ережелерінде</w:t>
      </w:r>
      <w:r>
        <w:rPr>
          <w:rFonts w:ascii="Consolas"/>
          <w:b w:val="false"/>
          <w:i w:val="false"/>
          <w:color w:val="000000"/>
          <w:sz w:val="20"/>
        </w:rPr>
        <w:t xml:space="preserve"> көзделген жағдайларда мемлекеттік сатып алу туралы шарттың орындалуын қамтамасыз етуді енгізу талаптары, нысаны, көлемі және тәсілі;</w:t>
      </w:r>
      <w:r>
        <w:br/>
      </w:r>
      <w:r>
        <w:rPr>
          <w:rFonts w:ascii="Consolas"/>
          <w:b w:val="false"/>
          <w:i w:val="false"/>
          <w:color w:val="000000"/>
          <w:sz w:val="20"/>
        </w:rPr>
        <w:t>
</w:t>
      </w:r>
      <w:r>
        <w:rPr>
          <w:rFonts w:ascii="Consolas"/>
          <w:b w:val="false"/>
          <w:i w:val="false"/>
          <w:color w:val="000000"/>
          <w:sz w:val="20"/>
        </w:rPr>
        <w:t>
      8) бір көзден алу тәсілімен өткізілетін мемлекеттік сатып алудың нысанасы болып табылатын тауарларды, жұмыстарды, көрсетілетін қызметтерді сатып алуға бөлінген сома туралы мәлімет;</w:t>
      </w:r>
      <w:r>
        <w:br/>
      </w:r>
      <w:r>
        <w:rPr>
          <w:rFonts w:ascii="Consolas"/>
          <w:b w:val="false"/>
          <w:i w:val="false"/>
          <w:color w:val="000000"/>
          <w:sz w:val="20"/>
        </w:rPr>
        <w:t>
</w:t>
      </w:r>
      <w:r>
        <w:rPr>
          <w:rFonts w:ascii="Consolas"/>
          <w:b w:val="false"/>
          <w:i w:val="false"/>
          <w:color w:val="000000"/>
          <w:sz w:val="20"/>
        </w:rPr>
        <w:t>
      9) бір көзден алу тәсілімен мемлекеттік сатып алу осы Заңның 32-бабының 4) тармақшасы негізінде жүзеге асырылатын жағдайды қоспағанда, осы Заңның </w:t>
      </w:r>
      <w:r>
        <w:rPr>
          <w:rFonts w:ascii="Consolas"/>
          <w:b w:val="false"/>
          <w:i w:val="false"/>
          <w:color w:val="000000"/>
          <w:sz w:val="20"/>
        </w:rPr>
        <w:t>8-бабында</w:t>
      </w:r>
      <w:r>
        <w:rPr>
          <w:rFonts w:ascii="Consolas"/>
          <w:b w:val="false"/>
          <w:i w:val="false"/>
          <w:color w:val="000000"/>
          <w:sz w:val="20"/>
        </w:rPr>
        <w:t xml:space="preserve"> көзделген жалпы және арнайы бiлiктiлiк талаптарының тiзбесi, сондай-ақ әлеуетті өнім берушінің қойылған бiлiктiлiк талаптарына сәйкес келетiнiн растау үшiн табыс етуге тиiс құжаттарының тiзбесi;</w:t>
      </w:r>
      <w:r>
        <w:br/>
      </w:r>
      <w:r>
        <w:rPr>
          <w:rFonts w:ascii="Consolas"/>
          <w:b w:val="false"/>
          <w:i w:val="false"/>
          <w:color w:val="000000"/>
          <w:sz w:val="20"/>
        </w:rPr>
        <w:t>
</w:t>
      </w:r>
      <w:r>
        <w:rPr>
          <w:rFonts w:ascii="Consolas"/>
          <w:b w:val="false"/>
          <w:i w:val="false"/>
          <w:color w:val="000000"/>
          <w:sz w:val="20"/>
        </w:rPr>
        <w:t>
      10) бір көзден алу тәсілімен мемлекеттік сатып алу осы Заңның 32-бабының 4) тармақшасы негізінде жүзеге асырылатын жағдайды қоспағанда, әлеуетті өнім берушінiң қойылған бiлiктiлiк талаптарына өзінің сәйкес келетiнiн растайтын құжаттарды, сондай-ақ осы баптың 2-тармағында көзделген ақпаратты табыс ету орны мен мерзiмi қамтылуға тиiс.</w:t>
      </w:r>
      <w:r>
        <w:br/>
      </w:r>
      <w:r>
        <w:rPr>
          <w:rFonts w:ascii="Consolas"/>
          <w:b w:val="false"/>
          <w:i w:val="false"/>
          <w:color w:val="000000"/>
          <w:sz w:val="20"/>
        </w:rPr>
        <w:t>
</w:t>
      </w:r>
      <w:r>
        <w:rPr>
          <w:rFonts w:ascii="Consolas"/>
          <w:b w:val="false"/>
          <w:i w:val="false"/>
          <w:color w:val="000000"/>
          <w:sz w:val="20"/>
        </w:rPr>
        <w:t>
      2. Бір көзден алу тәсілімен өткізілетін мемлекеттік сатып алудың нысанасы болып табылатын тауарды беруді, жұмыстарды орындауды, қызметтер көрсетуді жүзеге асыруға тілек білдірген әлеуетті өнім беруші белгіленген мерзімде мемлекеттік сатып алуды ұйымдастырушыға мынадай ақпаратты:</w:t>
      </w:r>
      <w:r>
        <w:br/>
      </w:r>
      <w:r>
        <w:rPr>
          <w:rFonts w:ascii="Consolas"/>
          <w:b w:val="false"/>
          <w:i w:val="false"/>
          <w:color w:val="000000"/>
          <w:sz w:val="20"/>
        </w:rPr>
        <w:t>
</w:t>
      </w:r>
      <w:r>
        <w:rPr>
          <w:rFonts w:ascii="Consolas"/>
          <w:b w:val="false"/>
          <w:i w:val="false"/>
          <w:color w:val="000000"/>
          <w:sz w:val="20"/>
        </w:rPr>
        <w:t>
      1) әлеуетті өнім берушінің жұмыстардың не көрсетілетін қызметтердің қосалқы мердігері (бірлескен орындаушысы) ретінде тартуды көздейтін тұлғаларын көрсете отырып, әлеуетті өнім беруші ұсынған тауарлардың, жұмыстардың, көрсетілетін қызметтердің сипаттамасын;</w:t>
      </w:r>
      <w:r>
        <w:br/>
      </w:r>
      <w:r>
        <w:rPr>
          <w:rFonts w:ascii="Consolas"/>
          <w:b w:val="false"/>
          <w:i w:val="false"/>
          <w:color w:val="000000"/>
          <w:sz w:val="20"/>
        </w:rPr>
        <w:t>
</w:t>
      </w:r>
      <w:r>
        <w:rPr>
          <w:rFonts w:ascii="Consolas"/>
          <w:b w:val="false"/>
          <w:i w:val="false"/>
          <w:color w:val="000000"/>
          <w:sz w:val="20"/>
        </w:rPr>
        <w:t>
      2) бір көзден алу тәсілімен мемлекеттік сатып алу осы Заңның 32-бабының 4) тармақшасы негізінде жүзеге асырылатын жағдайды қоспағанда, әлеуетті өнім берушінiң және ол жұмыстардың не көрсетілетін қызметтердiң қосалқы мердiгерi (бiрлескен орындаушысы) ретiнде тартуды көздейтiн тұлғалардың бiлiктiлiк талаптарына сәйкестiгiн растайтын құжаттарын;</w:t>
      </w:r>
      <w:r>
        <w:br/>
      </w:r>
      <w:r>
        <w:rPr>
          <w:rFonts w:ascii="Consolas"/>
          <w:b w:val="false"/>
          <w:i w:val="false"/>
          <w:color w:val="000000"/>
          <w:sz w:val="20"/>
        </w:rPr>
        <w:t>
</w:t>
      </w:r>
      <w:r>
        <w:rPr>
          <w:rFonts w:ascii="Consolas"/>
          <w:b w:val="false"/>
          <w:i w:val="false"/>
          <w:color w:val="000000"/>
          <w:sz w:val="20"/>
        </w:rPr>
        <w:t>
      3) ұсынылып отырған тауарларға, жұмыстарға, көрсетілетін қызметтерге берілетін бағалардың жазбаша негіздемесін ұсынуға тиіс.</w:t>
      </w:r>
      <w:r>
        <w:br/>
      </w:r>
      <w:r>
        <w:rPr>
          <w:rFonts w:ascii="Consolas"/>
          <w:b w:val="false"/>
          <w:i w:val="false"/>
          <w:color w:val="000000"/>
          <w:sz w:val="20"/>
        </w:rPr>
        <w:t>
</w:t>
      </w:r>
      <w:r>
        <w:rPr>
          <w:rFonts w:ascii="Consolas"/>
          <w:b w:val="false"/>
          <w:i w:val="false"/>
          <w:color w:val="000000"/>
          <w:sz w:val="20"/>
        </w:rPr>
        <w:t>
      3. Осы Заңның </w:t>
      </w:r>
      <w:r>
        <w:rPr>
          <w:rFonts w:ascii="Consolas"/>
          <w:b w:val="false"/>
          <w:i w:val="false"/>
          <w:color w:val="000000"/>
          <w:sz w:val="20"/>
        </w:rPr>
        <w:t>32-бабының</w:t>
      </w:r>
      <w:r>
        <w:rPr>
          <w:rFonts w:ascii="Consolas"/>
          <w:b w:val="false"/>
          <w:i w:val="false"/>
          <w:color w:val="000000"/>
          <w:sz w:val="20"/>
        </w:rPr>
        <w:t> 2) тармақшасында көзделген жағдайда бір көзден сатып алу тәсілімен мемлекеттік сатып алуды жүзеге асыру кезінде бір көзден алу тәсілімен мемлекеттік сатып алуға қатысу үшін мемлекеттік сатып алуды ұйымдастырушы шақырған, өтпеді деп танылған конкурсқа қатысушы аталған конкурсқа қатысушының біліктілік талаптарына сәйкестігін растайтын құжаттарды нақ сол мемлекеттік сатып алуды ұйымдастырушыға қайтадан табыс етпеуге құқылы.</w:t>
      </w:r>
      <w:r>
        <w:br/>
      </w:r>
      <w:r>
        <w:rPr>
          <w:rFonts w:ascii="Consolas"/>
          <w:b w:val="false"/>
          <w:i w:val="false"/>
          <w:color w:val="000000"/>
          <w:sz w:val="20"/>
        </w:rPr>
        <w:t>
</w:t>
      </w:r>
      <w:r>
        <w:rPr>
          <w:rFonts w:ascii="Consolas"/>
          <w:b w:val="false"/>
          <w:i w:val="false"/>
          <w:color w:val="000000"/>
          <w:sz w:val="20"/>
        </w:rPr>
        <w:t>
      4. Мемлекеттiк сатып алуды ұйымдастырушы, бір көзден алу тәсілімен мемлекеттік сатып алу осы Заңның 32-бабының 4) тармақшасы негізінде жүзеге асырылатын жағдайды қоспағанда, әлеуетті өнім беруші табыс еткен құжаттарды олардың бiлiктiлiк талаптарына, сондай-ақ мемлекеттiк сатып алуды жүзеге асыру </w:t>
      </w:r>
      <w:r>
        <w:rPr>
          <w:rFonts w:ascii="Consolas"/>
          <w:b w:val="false"/>
          <w:i w:val="false"/>
          <w:color w:val="000000"/>
          <w:sz w:val="20"/>
        </w:rPr>
        <w:t>қағидаларында</w:t>
      </w:r>
      <w:r>
        <w:rPr>
          <w:rFonts w:ascii="Consolas"/>
          <w:b w:val="false"/>
          <w:i w:val="false"/>
          <w:color w:val="000000"/>
          <w:sz w:val="20"/>
        </w:rPr>
        <w:t xml:space="preserve"> не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белгiленген талаптарға сәйкестiгi тұрғысынан қарайды.</w:t>
      </w:r>
      <w:r>
        <w:br/>
      </w:r>
      <w:r>
        <w:rPr>
          <w:rFonts w:ascii="Consolas"/>
          <w:b w:val="false"/>
          <w:i w:val="false"/>
          <w:color w:val="000000"/>
          <w:sz w:val="20"/>
        </w:rPr>
        <w:t>
      </w:t>
      </w:r>
      <w:r>
        <w:rPr>
          <w:rFonts w:ascii="Consolas"/>
          <w:b w:val="false"/>
          <w:i w:val="false"/>
          <w:color w:val="ff0000"/>
          <w:sz w:val="20"/>
        </w:rPr>
        <w:t xml:space="preserve">Ескерту. 33-бапқа өзгерістер енгізілді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Заңдарымен.</w:t>
      </w:r>
    </w:p>
    <w:bookmarkEnd w:id="80"/>
    <w:bookmarkStart w:name="z40" w:id="81"/>
    <w:p>
      <w:pPr>
        <w:spacing w:after="0"/>
        <w:ind w:left="0"/>
        <w:jc w:val="left"/>
      </w:pPr>
      <w:r>
        <w:rPr>
          <w:rFonts w:ascii="Consolas"/>
          <w:b w:val="false"/>
          <w:i w:val="false"/>
          <w:color w:val="000000"/>
          <w:sz w:val="20"/>
        </w:rPr>
        <w:t>
      </w:t>
      </w:r>
      <w:r>
        <w:rPr>
          <w:rFonts w:ascii="Consolas"/>
          <w:b/>
          <w:i w:val="false"/>
          <w:color w:val="000000"/>
          <w:sz w:val="20"/>
        </w:rPr>
        <w:t>34-бап. Бір көзден алу тәсілімен мемлекеттік сатып алу</w:t>
      </w:r>
      <w:r>
        <w:br/>
      </w:r>
      <w:r>
        <w:rPr>
          <w:rFonts w:ascii="Consolas"/>
          <w:b w:val="false"/>
          <w:i w:val="false"/>
          <w:color w:val="000000"/>
          <w:sz w:val="20"/>
        </w:rPr>
        <w:t>
               </w:t>
      </w:r>
      <w:r>
        <w:rPr>
          <w:rFonts w:ascii="Consolas"/>
          <w:b/>
          <w:i w:val="false"/>
          <w:color w:val="000000"/>
          <w:sz w:val="20"/>
        </w:rPr>
        <w:t xml:space="preserve">қорытындылары туралы хаттама </w:t>
      </w:r>
    </w:p>
    <w:bookmarkEnd w:id="81"/>
    <w:bookmarkStart w:name="z525" w:id="82"/>
    <w:p>
      <w:pPr>
        <w:spacing w:after="0"/>
        <w:ind w:left="0"/>
        <w:jc w:val="left"/>
      </w:pPr>
      <w:r>
        <w:rPr>
          <w:rFonts w:ascii="Consolas"/>
          <w:b w:val="false"/>
          <w:i w:val="false"/>
          <w:color w:val="000000"/>
          <w:sz w:val="20"/>
        </w:rPr>
        <w:t>
      1. Бір көзден алу тәсілімен мемлекеттік сатып алуды жүзеге асырған кезде мемлекеттік сатып алуды ұйымдастырушы тиісті хаттама жасауға міндетті, онда мынадай ақпарат:</w:t>
      </w:r>
      <w:r>
        <w:br/>
      </w:r>
      <w:r>
        <w:rPr>
          <w:rFonts w:ascii="Consolas"/>
          <w:b w:val="false"/>
          <w:i w:val="false"/>
          <w:color w:val="000000"/>
          <w:sz w:val="20"/>
        </w:rPr>
        <w:t>
</w:t>
      </w:r>
      <w:r>
        <w:rPr>
          <w:rFonts w:ascii="Consolas"/>
          <w:b w:val="false"/>
          <w:i w:val="false"/>
          <w:color w:val="000000"/>
          <w:sz w:val="20"/>
        </w:rPr>
        <w:t>
      1) бір көзден алу тәсілімен мемлекеттік сатып алуды қолдану негіздемесі;</w:t>
      </w:r>
      <w:r>
        <w:br/>
      </w:r>
      <w:r>
        <w:rPr>
          <w:rFonts w:ascii="Consolas"/>
          <w:b w:val="false"/>
          <w:i w:val="false"/>
          <w:color w:val="000000"/>
          <w:sz w:val="20"/>
        </w:rPr>
        <w:t>
</w:t>
      </w:r>
      <w:r>
        <w:rPr>
          <w:rFonts w:ascii="Consolas"/>
          <w:b w:val="false"/>
          <w:i w:val="false"/>
          <w:color w:val="000000"/>
          <w:sz w:val="20"/>
        </w:rPr>
        <w:t>
      2) бір көзден алу тәсілімен сатып алынатын тауарлардың, жұмыстардың, көрсетілетін қызметтердің қысқаша сипаттамасы;</w:t>
      </w:r>
      <w:r>
        <w:br/>
      </w:r>
      <w:r>
        <w:rPr>
          <w:rFonts w:ascii="Consolas"/>
          <w:b w:val="false"/>
          <w:i w:val="false"/>
          <w:color w:val="000000"/>
          <w:sz w:val="20"/>
        </w:rPr>
        <w:t>
</w:t>
      </w:r>
      <w:r>
        <w:rPr>
          <w:rFonts w:ascii="Consolas"/>
          <w:b w:val="false"/>
          <w:i w:val="false"/>
          <w:color w:val="000000"/>
          <w:sz w:val="20"/>
        </w:rPr>
        <w:t>
      3) бір көзден алу тәсілімен мемлекеттік сатып алу осы Заңның </w:t>
      </w:r>
      <w:r>
        <w:rPr>
          <w:rFonts w:ascii="Consolas"/>
          <w:b w:val="false"/>
          <w:i w:val="false"/>
          <w:color w:val="000000"/>
          <w:sz w:val="20"/>
        </w:rPr>
        <w:t>32-бабының</w:t>
      </w:r>
      <w:r>
        <w:rPr>
          <w:rFonts w:ascii="Consolas"/>
          <w:b w:val="false"/>
          <w:i w:val="false"/>
          <w:color w:val="000000"/>
          <w:sz w:val="20"/>
        </w:rPr>
        <w:t xml:space="preserve"> 4) тармақшасы негізінде жүзеге асырылатын жағдайды қоспағанда, әлеуетті өнім берушінiң бiлiктiлiк талаптарына сәйкестiгi туралы;</w:t>
      </w:r>
      <w:r>
        <w:br/>
      </w:r>
      <w:r>
        <w:rPr>
          <w:rFonts w:ascii="Consolas"/>
          <w:b w:val="false"/>
          <w:i w:val="false"/>
          <w:color w:val="000000"/>
          <w:sz w:val="20"/>
        </w:rPr>
        <w:t>
</w:t>
      </w:r>
      <w:r>
        <w:rPr>
          <w:rFonts w:ascii="Consolas"/>
          <w:b w:val="false"/>
          <w:i w:val="false"/>
          <w:color w:val="000000"/>
          <w:sz w:val="20"/>
        </w:rPr>
        <w:t>
      4) мемлекеттік сатып алу туралы шарт жасалатын өнім берушінің атауы мен орналасқан жері және осындай шарттың бағасы қамтылуға тиіс.</w:t>
      </w:r>
      <w:r>
        <w:br/>
      </w:r>
      <w:r>
        <w:rPr>
          <w:rFonts w:ascii="Consolas"/>
          <w:b w:val="false"/>
          <w:i w:val="false"/>
          <w:color w:val="000000"/>
          <w:sz w:val="20"/>
        </w:rPr>
        <w:t>
</w:t>
      </w:r>
      <w:r>
        <w:rPr>
          <w:rFonts w:ascii="Consolas"/>
          <w:b w:val="false"/>
          <w:i w:val="false"/>
          <w:color w:val="000000"/>
          <w:sz w:val="20"/>
        </w:rPr>
        <w:t>
      2. Тапсырыс беруші бір көзден алу тәсілімен мемлекеттік сатып алудың қорытындылары туралы хаттамаға қол қойылған күннен бастап екі жұмыс күнінен кешіктірмей хаттама мәтінін тапсырыс берушінің интернет-ресурсында орналастыруға міндетті. Аталған талап мәліметтері </w:t>
      </w:r>
      <w:r>
        <w:rPr>
          <w:rFonts w:ascii="Consolas"/>
          <w:b w:val="false"/>
          <w:i w:val="false"/>
          <w:color w:val="000000"/>
          <w:sz w:val="20"/>
        </w:rPr>
        <w:t>мемлекеттік құпия</w:t>
      </w:r>
      <w:r>
        <w:rPr>
          <w:rFonts w:ascii="Consolas"/>
          <w:b w:val="false"/>
          <w:i w:val="false"/>
          <w:color w:val="000000"/>
          <w:sz w:val="20"/>
        </w:rPr>
        <w:t xml:space="preserve"> болып табылатын тауарларды, жұмыстарды, көрсетілетін қызметтерді бір көзден алу тәсілімен мемлекеттік сатып алуға қолданылмайды.</w:t>
      </w:r>
      <w:r>
        <w:br/>
      </w:r>
      <w:r>
        <w:rPr>
          <w:rFonts w:ascii="Consolas"/>
          <w:b w:val="false"/>
          <w:i w:val="false"/>
          <w:color w:val="000000"/>
          <w:sz w:val="20"/>
        </w:rPr>
        <w:t>
      </w:t>
      </w:r>
      <w:r>
        <w:rPr>
          <w:rFonts w:ascii="Consolas"/>
          <w:b w:val="false"/>
          <w:i w:val="false"/>
          <w:color w:val="ff0000"/>
          <w:sz w:val="20"/>
        </w:rPr>
        <w:t>РҚАО-ның ескертпесі!</w:t>
      </w:r>
      <w:r>
        <w:br/>
      </w:r>
      <w:r>
        <w:rPr>
          <w:rFonts w:ascii="Consolas"/>
          <w:b w:val="false"/>
          <w:i w:val="false"/>
          <w:color w:val="000000"/>
          <w:sz w:val="20"/>
        </w:rPr>
        <w:t>
</w:t>
      </w:r>
      <w:r>
        <w:rPr>
          <w:rFonts w:ascii="Consolas"/>
          <w:b w:val="false"/>
          <w:i w:val="false"/>
          <w:color w:val="ff0000"/>
          <w:sz w:val="20"/>
        </w:rPr>
        <w:t xml:space="preserve">      34-бапқа өзгеріс енгізілді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w:t>
      </w:r>
    </w:p>
    <w:bookmarkEnd w:id="82"/>
    <w:bookmarkStart w:name="z41" w:id="83"/>
    <w:p>
      <w:pPr>
        <w:spacing w:after="0"/>
        <w:ind w:left="0"/>
        <w:jc w:val="left"/>
      </w:pPr>
      <w:r>
        <w:rPr>
          <w:rFonts w:ascii="Consolas"/>
          <w:b/>
          <w:i w:val="false"/>
          <w:color w:val="000000"/>
        </w:rPr>
        <w:t xml:space="preserve"> 
6-тарау. Аукцион тәсілімен және тауар биржалары арқылы мемлекеттік сатып алу</w:t>
      </w:r>
    </w:p>
    <w:bookmarkEnd w:id="83"/>
    <w:p>
      <w:pPr>
        <w:spacing w:after="0"/>
        <w:ind w:left="0"/>
        <w:jc w:val="left"/>
      </w:pPr>
      <w:r>
        <w:rPr>
          <w:rFonts w:ascii="Consolas"/>
          <w:b w:val="false"/>
          <w:i w:val="false"/>
          <w:color w:val="ff0000"/>
          <w:sz w:val="20"/>
        </w:rPr>
        <w:t xml:space="preserve">      Ескерту. 6-тараудың тақырыбы жаңа редакцияда - ҚР 2012.01.13 </w:t>
      </w:r>
      <w:r>
        <w:rPr>
          <w:rFonts w:ascii="Consolas"/>
          <w:b w:val="false"/>
          <w:i w:val="false"/>
          <w:color w:val="ff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w:t>
      </w:r>
    </w:p>
    <w:bookmarkStart w:name="z42" w:id="84"/>
    <w:p>
      <w:pPr>
        <w:spacing w:after="0"/>
        <w:ind w:left="0"/>
        <w:jc w:val="left"/>
      </w:pPr>
      <w:r>
        <w:rPr>
          <w:rFonts w:ascii="Consolas"/>
          <w:b w:val="false"/>
          <w:i w:val="false"/>
          <w:color w:val="000000"/>
          <w:sz w:val="20"/>
        </w:rPr>
        <w:t>
      </w:t>
      </w:r>
      <w:r>
        <w:rPr>
          <w:rFonts w:ascii="Consolas"/>
          <w:b/>
          <w:i w:val="false"/>
          <w:color w:val="000000"/>
          <w:sz w:val="20"/>
        </w:rPr>
        <w:t>35-бап. Аукцион тәсілімен мемлекеттік сатып алуды жүзеге</w:t>
      </w:r>
      <w:r>
        <w:br/>
      </w:r>
      <w:r>
        <w:rPr>
          <w:rFonts w:ascii="Consolas"/>
          <w:b w:val="false"/>
          <w:i w:val="false"/>
          <w:color w:val="000000"/>
          <w:sz w:val="20"/>
        </w:rPr>
        <w:t>
               </w:t>
      </w:r>
      <w:r>
        <w:rPr>
          <w:rFonts w:ascii="Consolas"/>
          <w:b/>
          <w:i w:val="false"/>
          <w:color w:val="000000"/>
          <w:sz w:val="20"/>
        </w:rPr>
        <w:t>асыру</w:t>
      </w:r>
    </w:p>
    <w:bookmarkEnd w:id="84"/>
    <w:bookmarkStart w:name="z692" w:id="85"/>
    <w:p>
      <w:pPr>
        <w:spacing w:after="0"/>
        <w:ind w:left="0"/>
        <w:jc w:val="left"/>
      </w:pPr>
      <w:r>
        <w:rPr>
          <w:rFonts w:ascii="Consolas"/>
          <w:b w:val="false"/>
          <w:i w:val="false"/>
          <w:color w:val="000000"/>
          <w:sz w:val="20"/>
        </w:rPr>
        <w:t>       1. Аукцион тәсілімен мемлекеттік сатып алу нақты уақыт режимiнде мемлекеттiк сатып алу веб-порталында жүзеге асырылады, оның өткізілуін электрондық мемлекеттiк сатып алу саласындағы бірыңғай оператор қамтамасыз етеді.</w:t>
      </w:r>
      <w:r>
        <w:br/>
      </w:r>
      <w:r>
        <w:rPr>
          <w:rFonts w:ascii="Consolas"/>
          <w:b w:val="false"/>
          <w:i w:val="false"/>
          <w:color w:val="000000"/>
          <w:sz w:val="20"/>
        </w:rPr>
        <w:t>
      2. Аукцион бір лотқа өткізіледі, бұл ретте уәкілетті орган </w:t>
      </w:r>
      <w:r>
        <w:rPr>
          <w:rFonts w:ascii="Consolas"/>
          <w:b w:val="false"/>
          <w:i w:val="false"/>
          <w:color w:val="000000"/>
          <w:sz w:val="20"/>
        </w:rPr>
        <w:t>бекіткен</w:t>
      </w:r>
      <w:r>
        <w:rPr>
          <w:rFonts w:ascii="Consolas"/>
          <w:b w:val="false"/>
          <w:i w:val="false"/>
          <w:color w:val="000000"/>
          <w:sz w:val="20"/>
        </w:rPr>
        <w:t xml:space="preserve"> тізбе бойынша, құндық мәндегі жылдық көлемі республикалық бюджет туралы заңмен тиісті қаржы жылына белгіленген айлық есептік көрсеткіштің төрт мың еселенген мөлшерінен асатын тауар, жұмыс, көрсетілетін қызмет аукционның нысанасы болып табылады.</w:t>
      </w:r>
      <w:r>
        <w:br/>
      </w:r>
      <w:r>
        <w:rPr>
          <w:rFonts w:ascii="Consolas"/>
          <w:b w:val="false"/>
          <w:i w:val="false"/>
          <w:color w:val="000000"/>
          <w:sz w:val="20"/>
        </w:rPr>
        <w:t>
</w:t>
      </w:r>
      <w:r>
        <w:rPr>
          <w:rFonts w:ascii="Consolas"/>
          <w:b w:val="false"/>
          <w:i w:val="false"/>
          <w:color w:val="000000"/>
          <w:sz w:val="20"/>
        </w:rPr>
        <w:t>
      Тауарды (жұмысты, қызметті) беретін (орындайтын, көрсететін) бірнеше орын болған жағдайда, аукцион тәсілімен өткізілетін лотта тауарды (жұмысты, көрсетілетін қызметті) беретін (орындайтын, көрсететін) бірнеше орынды көрсетуге жол беріледі.</w:t>
      </w:r>
      <w:r>
        <w:br/>
      </w:r>
      <w:r>
        <w:rPr>
          <w:rFonts w:ascii="Consolas"/>
          <w:b w:val="false"/>
          <w:i w:val="false"/>
          <w:color w:val="000000"/>
          <w:sz w:val="20"/>
        </w:rPr>
        <w:t>
</w:t>
      </w:r>
      <w:r>
        <w:rPr>
          <w:rFonts w:ascii="Consolas"/>
          <w:b w:val="false"/>
          <w:i w:val="false"/>
          <w:color w:val="000000"/>
          <w:sz w:val="20"/>
        </w:rPr>
        <w:t>
      3. Аукционға қатысуға өтiнiмдерді қарастыру қорытындысы бойынша айқындалған, аукциондық құжаттаманың талаптарына сәйкес келетiн және аукциондық комиссия аукционға қатысушы деп таныған әлеуетті өнім берушілер аукционға қатысады.</w:t>
      </w:r>
      <w:r>
        <w:br/>
      </w:r>
      <w:r>
        <w:rPr>
          <w:rFonts w:ascii="Consolas"/>
          <w:b w:val="false"/>
          <w:i w:val="false"/>
          <w:color w:val="000000"/>
          <w:sz w:val="20"/>
        </w:rPr>
        <w:t>
      </w:t>
      </w:r>
      <w:r>
        <w:rPr>
          <w:rFonts w:ascii="Consolas"/>
          <w:b w:val="false"/>
          <w:i w:val="false"/>
          <w:color w:val="ff0000"/>
          <w:sz w:val="20"/>
        </w:rPr>
        <w:t xml:space="preserve">Ескерту. 35-бап жаңа редакцияда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 өзгерістер енгізілді - ҚР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29.09.2014 </w:t>
      </w:r>
      <w:r>
        <w:rPr>
          <w:rFonts w:ascii="Consolas"/>
          <w:b w:val="false"/>
          <w:i w:val="false"/>
          <w:color w:val="000000"/>
          <w:sz w:val="20"/>
        </w:rPr>
        <w:t>N 239-V</w:t>
      </w:r>
      <w:r>
        <w:rPr>
          <w:rFonts w:ascii="Consolas"/>
          <w:b w:val="false"/>
          <w:i w:val="false"/>
          <w:color w:val="ff0000"/>
          <w:sz w:val="20"/>
        </w:rPr>
        <w:t xml:space="preserve"> (алғашқы ресми жарияланған күнінен кейiн күнтiзбелiк он күн өткен соң қолданысқа енгiзiледi) Заңдарымен.</w:t>
      </w:r>
    </w:p>
    <w:bookmarkEnd w:id="85"/>
    <w:bookmarkStart w:name="z600" w:id="86"/>
    <w:p>
      <w:pPr>
        <w:spacing w:after="0"/>
        <w:ind w:left="0"/>
        <w:jc w:val="left"/>
      </w:pPr>
      <w:r>
        <w:rPr>
          <w:rFonts w:ascii="Consolas"/>
          <w:b w:val="false"/>
          <w:i w:val="false"/>
          <w:color w:val="000000"/>
          <w:sz w:val="20"/>
        </w:rPr>
        <w:t>
      </w:t>
      </w:r>
      <w:r>
        <w:rPr>
          <w:rFonts w:ascii="Consolas"/>
          <w:b/>
          <w:i w:val="false"/>
          <w:color w:val="000000"/>
          <w:sz w:val="20"/>
        </w:rPr>
        <w:t>35-1-бап. Аукциондық құжаттама</w:t>
      </w:r>
    </w:p>
    <w:bookmarkEnd w:id="86"/>
    <w:bookmarkStart w:name="z694" w:id="87"/>
    <w:p>
      <w:pPr>
        <w:spacing w:after="0"/>
        <w:ind w:left="0"/>
        <w:jc w:val="left"/>
      </w:pPr>
      <w:r>
        <w:rPr>
          <w:rFonts w:ascii="Consolas"/>
          <w:b w:val="false"/>
          <w:i w:val="false"/>
          <w:color w:val="000000"/>
          <w:sz w:val="20"/>
        </w:rPr>
        <w:t>
      1. Мемлекеттiк сатып алуды ұйымдастырушы аукциондық құжаттаманы Қазақстан Республикасының мемлекеттiк құпиялар туралы </w:t>
      </w:r>
      <w:r>
        <w:rPr>
          <w:rFonts w:ascii="Consolas"/>
          <w:b w:val="false"/>
          <w:i w:val="false"/>
          <w:color w:val="000000"/>
          <w:sz w:val="20"/>
        </w:rPr>
        <w:t>заңнамасының</w:t>
      </w:r>
      <w:r>
        <w:rPr>
          <w:rFonts w:ascii="Consolas"/>
          <w:b w:val="false"/>
          <w:i w:val="false"/>
          <w:color w:val="000000"/>
          <w:sz w:val="20"/>
        </w:rPr>
        <w:t xml:space="preserve"> талаптарын ескере отырып, электрондық мемлекеттiк сатып алуды жүзеге асыру </w:t>
      </w:r>
      <w:r>
        <w:rPr>
          <w:rFonts w:ascii="Consolas"/>
          <w:b w:val="false"/>
          <w:i w:val="false"/>
          <w:color w:val="000000"/>
          <w:sz w:val="20"/>
        </w:rPr>
        <w:t>қағидаларында</w:t>
      </w:r>
      <w:r>
        <w:rPr>
          <w:rFonts w:ascii="Consolas"/>
          <w:b w:val="false"/>
          <w:i w:val="false"/>
          <w:color w:val="000000"/>
          <w:sz w:val="20"/>
        </w:rPr>
        <w:t xml:space="preserve"> айқындалған аукциондық құжаттаманың электрондық нысаны негiзiнде қазақ және орыс тілдерінде қалыптастырады.</w:t>
      </w:r>
      <w:r>
        <w:br/>
      </w:r>
      <w:r>
        <w:rPr>
          <w:rFonts w:ascii="Consolas"/>
          <w:b w:val="false"/>
          <w:i w:val="false"/>
          <w:color w:val="000000"/>
          <w:sz w:val="20"/>
        </w:rPr>
        <w:t>
</w:t>
      </w:r>
      <w:r>
        <w:rPr>
          <w:rFonts w:ascii="Consolas"/>
          <w:b w:val="false"/>
          <w:i w:val="false"/>
          <w:color w:val="000000"/>
          <w:sz w:val="20"/>
        </w:rPr>
        <w:t>
      2. Аукциондық құжаттамада осы Заңның </w:t>
      </w:r>
      <w:r>
        <w:rPr>
          <w:rFonts w:ascii="Consolas"/>
          <w:b w:val="false"/>
          <w:i w:val="false"/>
          <w:color w:val="000000"/>
          <w:sz w:val="20"/>
        </w:rPr>
        <w:t>8-бабында</w:t>
      </w:r>
      <w:r>
        <w:rPr>
          <w:rFonts w:ascii="Consolas"/>
          <w:b w:val="false"/>
          <w:i w:val="false"/>
          <w:color w:val="000000"/>
          <w:sz w:val="20"/>
        </w:rPr>
        <w:t xml:space="preserve"> белгіленген жалпы және арнайы біліктілік талаптарынан басқа мынадай мәліметтер қамтылады:</w:t>
      </w:r>
      <w:r>
        <w:br/>
      </w:r>
      <w:r>
        <w:rPr>
          <w:rFonts w:ascii="Consolas"/>
          <w:b w:val="false"/>
          <w:i w:val="false"/>
          <w:color w:val="000000"/>
          <w:sz w:val="20"/>
        </w:rPr>
        <w:t>
</w:t>
      </w:r>
      <w:r>
        <w:rPr>
          <w:rFonts w:ascii="Consolas"/>
          <w:b w:val="false"/>
          <w:i w:val="false"/>
          <w:color w:val="000000"/>
          <w:sz w:val="20"/>
        </w:rPr>
        <w:t>
      1) мемлекеттiк сатып алуды ұйымдастырушының атауы мен орналасқан жерi;</w:t>
      </w:r>
      <w:r>
        <w:br/>
      </w:r>
      <w:r>
        <w:rPr>
          <w:rFonts w:ascii="Consolas"/>
          <w:b w:val="false"/>
          <w:i w:val="false"/>
          <w:color w:val="000000"/>
          <w:sz w:val="20"/>
        </w:rPr>
        <w:t>
</w:t>
      </w:r>
      <w:r>
        <w:rPr>
          <w:rFonts w:ascii="Consolas"/>
          <w:b w:val="false"/>
          <w:i w:val="false"/>
          <w:color w:val="000000"/>
          <w:sz w:val="20"/>
        </w:rPr>
        <w:t>
      2) ұлттық стандарт немесе Қазақстан Республикасы өндірушілерінің коммерциялық емес ұйымдары бекіткен үкіметтік емес стандарт болған кезде оны көрсете отырып, ал қажет болған кезде нормативтік-техникалық құжаттаманы көрсете отырып, сатып алынатын тауарлардың, жұмыстардың, қызметтердің сипаты мен талап етілетін функционалдық, техникалық, сапалық және пайдалану сипаттамалары, техникалық ерекшеліктер.</w:t>
      </w:r>
      <w:r>
        <w:br/>
      </w:r>
      <w:r>
        <w:rPr>
          <w:rFonts w:ascii="Consolas"/>
          <w:b w:val="false"/>
          <w:i w:val="false"/>
          <w:color w:val="000000"/>
          <w:sz w:val="20"/>
        </w:rPr>
        <w:t>
</w:t>
      </w:r>
      <w:r>
        <w:rPr>
          <w:rFonts w:ascii="Consolas"/>
          <w:b w:val="false"/>
          <w:i w:val="false"/>
          <w:color w:val="000000"/>
          <w:sz w:val="20"/>
        </w:rPr>
        <w:t>
      Жобалау-сметалық құжаттаманы талап ететін жұмыстарды мемлекеттік сатып алуды жүзеге асыру кезінде аукциондық құжаттамада сатып алынатын жұмыстардың сипаты мен талап етілетін функционалдық, техникалық, сапалық және пайдалану сипаттамаларының орнына белгіленген тәртіппен бекітілген жобалау-сметалық құжаттама қамтылуға тиіс;</w:t>
      </w:r>
      <w:r>
        <w:br/>
      </w:r>
      <w:r>
        <w:rPr>
          <w:rFonts w:ascii="Consolas"/>
          <w:b w:val="false"/>
          <w:i w:val="false"/>
          <w:color w:val="000000"/>
          <w:sz w:val="20"/>
        </w:rPr>
        <w:t>
</w:t>
      </w:r>
      <w:r>
        <w:rPr>
          <w:rFonts w:ascii="Consolas"/>
          <w:b w:val="false"/>
          <w:i w:val="false"/>
          <w:color w:val="000000"/>
          <w:sz w:val="20"/>
        </w:rPr>
        <w:t>
      3) өткiзiлетiн мемлекеттiк сатып алудың нысанасы болып табылатын тауардың саны, орындалатын жұмыстардың, көрсетілетін қызметтердiң көлемi;</w:t>
      </w:r>
      <w:r>
        <w:br/>
      </w:r>
      <w:r>
        <w:rPr>
          <w:rFonts w:ascii="Consolas"/>
          <w:b w:val="false"/>
          <w:i w:val="false"/>
          <w:color w:val="000000"/>
          <w:sz w:val="20"/>
        </w:rPr>
        <w:t>
</w:t>
      </w:r>
      <w:r>
        <w:rPr>
          <w:rFonts w:ascii="Consolas"/>
          <w:b w:val="false"/>
          <w:i w:val="false"/>
          <w:color w:val="000000"/>
          <w:sz w:val="20"/>
        </w:rPr>
        <w:t>
      4) тауарды беру, жұмыстарды орындау, қызметтерді көрсету орны;</w:t>
      </w:r>
      <w:r>
        <w:br/>
      </w:r>
      <w:r>
        <w:rPr>
          <w:rFonts w:ascii="Consolas"/>
          <w:b w:val="false"/>
          <w:i w:val="false"/>
          <w:color w:val="000000"/>
          <w:sz w:val="20"/>
        </w:rPr>
        <w:t>
</w:t>
      </w:r>
      <w:r>
        <w:rPr>
          <w:rFonts w:ascii="Consolas"/>
          <w:b w:val="false"/>
          <w:i w:val="false"/>
          <w:color w:val="000000"/>
          <w:sz w:val="20"/>
        </w:rPr>
        <w:t>
      5) тауарды берудің, жұмыстарды орындаудың, қызметтерді көрсетудiң талап етiлетiн мерзiмдерi, ұсынылатын тауарлардың, жұмыстардың, көрсетілетін қызметтердiң сапасына кепiлдiк беру;</w:t>
      </w:r>
      <w:r>
        <w:br/>
      </w:r>
      <w:r>
        <w:rPr>
          <w:rFonts w:ascii="Consolas"/>
          <w:b w:val="false"/>
          <w:i w:val="false"/>
          <w:color w:val="000000"/>
          <w:sz w:val="20"/>
        </w:rPr>
        <w:t>
</w:t>
      </w:r>
      <w:r>
        <w:rPr>
          <w:rFonts w:ascii="Consolas"/>
          <w:b w:val="false"/>
          <w:i w:val="false"/>
          <w:color w:val="000000"/>
          <w:sz w:val="20"/>
        </w:rPr>
        <w:t>
      6) төлем шарттары және елеулi талаптарын көрсете отырып, мемлекеттiк сатып алу туралы шарттың жобасы;</w:t>
      </w:r>
      <w:r>
        <w:br/>
      </w:r>
      <w:r>
        <w:rPr>
          <w:rFonts w:ascii="Consolas"/>
          <w:b w:val="false"/>
          <w:i w:val="false"/>
          <w:color w:val="000000"/>
          <w:sz w:val="20"/>
        </w:rPr>
        <w:t>
</w:t>
      </w:r>
      <w:r>
        <w:rPr>
          <w:rFonts w:ascii="Consolas"/>
          <w:b w:val="false"/>
          <w:i w:val="false"/>
          <w:color w:val="000000"/>
          <w:sz w:val="20"/>
        </w:rPr>
        <w:t>
      7) Қазақстан Республикасының тiл туралы </w:t>
      </w:r>
      <w:r>
        <w:rPr>
          <w:rFonts w:ascii="Consolas"/>
          <w:b w:val="false"/>
          <w:i w:val="false"/>
          <w:color w:val="000000"/>
          <w:sz w:val="20"/>
        </w:rPr>
        <w:t>заңнамасына</w:t>
      </w:r>
      <w:r>
        <w:rPr>
          <w:rFonts w:ascii="Consolas"/>
          <w:b w:val="false"/>
          <w:i w:val="false"/>
          <w:color w:val="000000"/>
          <w:sz w:val="20"/>
        </w:rPr>
        <w:t xml:space="preserve"> сәйкес аукционға қатысуға өтiнiмдер, мемлекеттiк сатып алу туралы шарт жасалатын және табыс етiлетiн тiлге қойылатын талаптар;</w:t>
      </w:r>
      <w:r>
        <w:br/>
      </w:r>
      <w:r>
        <w:rPr>
          <w:rFonts w:ascii="Consolas"/>
          <w:b w:val="false"/>
          <w:i w:val="false"/>
          <w:color w:val="000000"/>
          <w:sz w:val="20"/>
        </w:rPr>
        <w:t>
</w:t>
      </w:r>
      <w:r>
        <w:rPr>
          <w:rFonts w:ascii="Consolas"/>
          <w:b w:val="false"/>
          <w:i w:val="false"/>
          <w:color w:val="000000"/>
          <w:sz w:val="20"/>
        </w:rPr>
        <w:t>
      8) аукционға қатысуға өтiнiмді қамтамасыз етудi енгiзудiң талаптары мен оның мөлшері;</w:t>
      </w:r>
      <w:r>
        <w:br/>
      </w:r>
      <w:r>
        <w:rPr>
          <w:rFonts w:ascii="Consolas"/>
          <w:b w:val="false"/>
          <w:i w:val="false"/>
          <w:color w:val="000000"/>
          <w:sz w:val="20"/>
        </w:rPr>
        <w:t>
</w:t>
      </w:r>
      <w:r>
        <w:rPr>
          <w:rFonts w:ascii="Consolas"/>
          <w:b w:val="false"/>
          <w:i w:val="false"/>
          <w:color w:val="000000"/>
          <w:sz w:val="20"/>
        </w:rPr>
        <w:t>
      9) әлеуетті өнім берушінiң аукционға қатысуға өз өтiнiмiн берудiң соңғы мерзiмi өткенге дейiн оны өзгерту немесе керi қайтарып алу құқығын көрсету;</w:t>
      </w:r>
      <w:r>
        <w:br/>
      </w:r>
      <w:r>
        <w:rPr>
          <w:rFonts w:ascii="Consolas"/>
          <w:b w:val="false"/>
          <w:i w:val="false"/>
          <w:color w:val="000000"/>
          <w:sz w:val="20"/>
        </w:rPr>
        <w:t>
</w:t>
      </w:r>
      <w:r>
        <w:rPr>
          <w:rFonts w:ascii="Consolas"/>
          <w:b w:val="false"/>
          <w:i w:val="false"/>
          <w:color w:val="000000"/>
          <w:sz w:val="20"/>
        </w:rPr>
        <w:t>
      10) аукционға қатысуға өтiнiмді табыс ету тәртiбi және аукционға қатысуға өтiнiмнің талап етiлетiн қолданыс мерзiмi;</w:t>
      </w:r>
      <w:r>
        <w:br/>
      </w:r>
      <w:r>
        <w:rPr>
          <w:rFonts w:ascii="Consolas"/>
          <w:b w:val="false"/>
          <w:i w:val="false"/>
          <w:color w:val="000000"/>
          <w:sz w:val="20"/>
        </w:rPr>
        <w:t>
</w:t>
      </w:r>
      <w:r>
        <w:rPr>
          <w:rFonts w:ascii="Consolas"/>
          <w:b w:val="false"/>
          <w:i w:val="false"/>
          <w:color w:val="000000"/>
          <w:sz w:val="20"/>
        </w:rPr>
        <w:t>
      11) әлеуетті өнім берушілердің аукциондық құжаттаманың мазмұнын түсіндіру туралы сауалдарды ұсыну тәртібі;</w:t>
      </w:r>
      <w:r>
        <w:br/>
      </w:r>
      <w:r>
        <w:rPr>
          <w:rFonts w:ascii="Consolas"/>
          <w:b w:val="false"/>
          <w:i w:val="false"/>
          <w:color w:val="000000"/>
          <w:sz w:val="20"/>
        </w:rPr>
        <w:t>
</w:t>
      </w:r>
      <w:r>
        <w:rPr>
          <w:rFonts w:ascii="Consolas"/>
          <w:b w:val="false"/>
          <w:i w:val="false"/>
          <w:color w:val="000000"/>
          <w:sz w:val="20"/>
        </w:rPr>
        <w:t>
      12) аукционға қатысуға өтiнiмдерді табыс ету мерзімі аяқталатын күн мен уақыт;</w:t>
      </w:r>
      <w:r>
        <w:br/>
      </w:r>
      <w:r>
        <w:rPr>
          <w:rFonts w:ascii="Consolas"/>
          <w:b w:val="false"/>
          <w:i w:val="false"/>
          <w:color w:val="000000"/>
          <w:sz w:val="20"/>
        </w:rPr>
        <w:t>
</w:t>
      </w:r>
      <w:r>
        <w:rPr>
          <w:rFonts w:ascii="Consolas"/>
          <w:b w:val="false"/>
          <w:i w:val="false"/>
          <w:color w:val="000000"/>
          <w:sz w:val="20"/>
        </w:rPr>
        <w:t>
      13) аукционға қатысуға өтiнiмдерді ашу, қарау, аукционның бастапқы (ең жоғары) бағасын төмендету рәсiмдерiнiң сипаты;</w:t>
      </w:r>
      <w:r>
        <w:br/>
      </w:r>
      <w:r>
        <w:rPr>
          <w:rFonts w:ascii="Consolas"/>
          <w:b w:val="false"/>
          <w:i w:val="false"/>
          <w:color w:val="000000"/>
          <w:sz w:val="20"/>
        </w:rPr>
        <w:t>
</w:t>
      </w:r>
      <w:r>
        <w:rPr>
          <w:rFonts w:ascii="Consolas"/>
          <w:b w:val="false"/>
          <w:i w:val="false"/>
          <w:color w:val="000000"/>
          <w:sz w:val="20"/>
        </w:rPr>
        <w:t>
      14) мемлекеттiк сатып алу туралы шарттың орындалуын қамтамасыз етудi енгізудің талаптары, түрлерi, көлемi және тәсiлi;</w:t>
      </w:r>
      <w:r>
        <w:br/>
      </w:r>
      <w:r>
        <w:rPr>
          <w:rFonts w:ascii="Consolas"/>
          <w:b w:val="false"/>
          <w:i w:val="false"/>
          <w:color w:val="000000"/>
          <w:sz w:val="20"/>
        </w:rPr>
        <w:t>
</w:t>
      </w:r>
      <w:r>
        <w:rPr>
          <w:rFonts w:ascii="Consolas"/>
          <w:b w:val="false"/>
          <w:i w:val="false"/>
          <w:color w:val="000000"/>
          <w:sz w:val="20"/>
        </w:rPr>
        <w:t>
      15) аукцион тәсiлiмен өткiзiлетiн мемлекеттiк сатып алудың нысанасы болып табылатын тауарды, жұмысты, көрсетілетін қызметтi сатып алу үшін бөлiнген сома туралы мәлiметтер;</w:t>
      </w:r>
      <w:r>
        <w:br/>
      </w:r>
      <w:r>
        <w:rPr>
          <w:rFonts w:ascii="Consolas"/>
          <w:b w:val="false"/>
          <w:i w:val="false"/>
          <w:color w:val="000000"/>
          <w:sz w:val="20"/>
        </w:rPr>
        <w:t>
</w:t>
      </w:r>
      <w:r>
        <w:rPr>
          <w:rFonts w:ascii="Consolas"/>
          <w:b w:val="false"/>
          <w:i w:val="false"/>
          <w:color w:val="000000"/>
          <w:sz w:val="20"/>
        </w:rPr>
        <w:t>
      16) аукцион тәсiлiмен өткiзiлетiн мемлекеттiк сатып алудың нысанасы болып табылатын тауарларды, жұмыстарды, көрсетілетін қызметтердi сатып алу үшін бөлiнген соманы төмендету шамасы (ақшалай мәндегі аукцион адымы);</w:t>
      </w:r>
      <w:r>
        <w:br/>
      </w:r>
      <w:r>
        <w:rPr>
          <w:rFonts w:ascii="Consolas"/>
          <w:b w:val="false"/>
          <w:i w:val="false"/>
          <w:color w:val="000000"/>
          <w:sz w:val="20"/>
        </w:rPr>
        <w:t>
</w:t>
      </w:r>
      <w:r>
        <w:rPr>
          <w:rFonts w:ascii="Consolas"/>
          <w:b w:val="false"/>
          <w:i w:val="false"/>
          <w:color w:val="000000"/>
          <w:sz w:val="20"/>
        </w:rPr>
        <w:t>
      17) аукционға қатысуға өтiнiмдерді қарау мерзімі аяқталатын күн;</w:t>
      </w:r>
      <w:r>
        <w:br/>
      </w:r>
      <w:r>
        <w:rPr>
          <w:rFonts w:ascii="Consolas"/>
          <w:b w:val="false"/>
          <w:i w:val="false"/>
          <w:color w:val="000000"/>
          <w:sz w:val="20"/>
        </w:rPr>
        <w:t>
</w:t>
      </w:r>
      <w:r>
        <w:rPr>
          <w:rFonts w:ascii="Consolas"/>
          <w:b w:val="false"/>
          <w:i w:val="false"/>
          <w:color w:val="000000"/>
          <w:sz w:val="20"/>
        </w:rPr>
        <w:t>
      18) аукцион өткізілетін күн мен уақыт.</w:t>
      </w:r>
      <w:r>
        <w:br/>
      </w:r>
      <w:r>
        <w:rPr>
          <w:rFonts w:ascii="Consolas"/>
          <w:b w:val="false"/>
          <w:i w:val="false"/>
          <w:color w:val="000000"/>
          <w:sz w:val="20"/>
        </w:rPr>
        <w:t>
</w:t>
      </w:r>
      <w:r>
        <w:rPr>
          <w:rFonts w:ascii="Consolas"/>
          <w:b w:val="false"/>
          <w:i w:val="false"/>
          <w:color w:val="000000"/>
          <w:sz w:val="20"/>
        </w:rPr>
        <w:t>
      Аукциондық құжаттамада әлеуетті өнім берушілерге аукцион тәсілімен өткiзiлетiн мемлекеттiк сатып алудың шарттары туралы барынша толық ақпарат алуға мүмкiндiк беретiн басқа да қосымша мәлiметтер қамтылуы мүмкiн.</w:t>
      </w:r>
      <w:r>
        <w:br/>
      </w:r>
      <w:r>
        <w:rPr>
          <w:rFonts w:ascii="Consolas"/>
          <w:b w:val="false"/>
          <w:i w:val="false"/>
          <w:color w:val="000000"/>
          <w:sz w:val="20"/>
        </w:rPr>
        <w:t>
</w:t>
      </w:r>
      <w:r>
        <w:rPr>
          <w:rFonts w:ascii="Consolas"/>
          <w:b w:val="false"/>
          <w:i w:val="false"/>
          <w:color w:val="000000"/>
          <w:sz w:val="20"/>
        </w:rPr>
        <w:t>
      3. Мемлекеттiк сатып алуды негiзгi (орнатылған) жабдықтарды толық жасақтау, жаңғырту және толық жарақтандыру үшiн жүзеге асыруды қоспағанда, аукциондық құжаттамада тауар таңбаларына, қызмет көрсету белгiлерiне, фирмалық атауларына, патенттерге, пайдалы модельдерге, өнеркәсіптік үлгiлерге, тауардың шығарылған жерiнiң атауына және өндiрушiнiң атауына, сондай-ақ сатып алынатын тауардың, жұмыстың, көрсетілетін қызметтiң жекелеген әлеуетті өнім берушіге тиесiлiгiн айқындайтын өзге де сипаттамаларға арналған сілтемелердің болуына жол берiлмейдi.</w:t>
      </w:r>
      <w:r>
        <w:br/>
      </w:r>
      <w:r>
        <w:rPr>
          <w:rFonts w:ascii="Consolas"/>
          <w:b w:val="false"/>
          <w:i w:val="false"/>
          <w:color w:val="000000"/>
          <w:sz w:val="20"/>
        </w:rPr>
        <w:t>
</w:t>
      </w:r>
      <w:r>
        <w:rPr>
          <w:rFonts w:ascii="Consolas"/>
          <w:b w:val="false"/>
          <w:i w:val="false"/>
          <w:color w:val="000000"/>
          <w:sz w:val="20"/>
        </w:rPr>
        <w:t>
      4. Аукциондық құжаттаманы тапсырыс берушінiң Қазақстан Республикасының Президентi айқындайтын бiрiншi басшысы не жауапты хатшысы немесе жауапты хатшының өкiлеттiгiн жүзеге асыратын өзге де лауазымды адам не оның мiндетiн атқаратын адам бекiтедi.</w:t>
      </w:r>
      <w:r>
        <w:br/>
      </w:r>
      <w:r>
        <w:rPr>
          <w:rFonts w:ascii="Consolas"/>
          <w:b w:val="false"/>
          <w:i w:val="false"/>
          <w:color w:val="000000"/>
          <w:sz w:val="20"/>
        </w:rPr>
        <w:t>
      Осы Заңның 7-бабы 5-тармағының </w:t>
      </w:r>
      <w:r>
        <w:rPr>
          <w:rFonts w:ascii="Consolas"/>
          <w:b w:val="false"/>
          <w:i w:val="false"/>
          <w:color w:val="000000"/>
          <w:sz w:val="20"/>
        </w:rPr>
        <w:t>1)</w:t>
      </w:r>
      <w:r>
        <w:rPr>
          <w:rFonts w:ascii="Consolas"/>
          <w:b w:val="false"/>
          <w:i w:val="false"/>
          <w:color w:val="000000"/>
          <w:sz w:val="20"/>
        </w:rPr>
        <w:t xml:space="preserve"> және </w:t>
      </w:r>
      <w:r>
        <w:rPr>
          <w:rFonts w:ascii="Consolas"/>
          <w:b w:val="false"/>
          <w:i w:val="false"/>
          <w:color w:val="000000"/>
          <w:sz w:val="20"/>
        </w:rPr>
        <w:t>2) тармақшаларына</w:t>
      </w:r>
      <w:r>
        <w:rPr>
          <w:rFonts w:ascii="Consolas"/>
          <w:b w:val="false"/>
          <w:i w:val="false"/>
          <w:color w:val="000000"/>
          <w:sz w:val="20"/>
        </w:rPr>
        <w:t xml:space="preserve"> сәйкес айқындалған мемлекеттік сатып алуды бірыңғай ұйымдастырушы аукцион тәсілімен мемлекеттік сатып алуды жүзеге асырған жағдайда, аукциондық құжаттаманы мемлекеттік сатып алуды бірыңғай ұйымдастырушының бірінші басшысы не оның міндетін атқаратын адам бекітеді.</w:t>
      </w:r>
      <w:r>
        <w:br/>
      </w:r>
      <w:r>
        <w:rPr>
          <w:rFonts w:ascii="Consolas"/>
          <w:b w:val="false"/>
          <w:i w:val="false"/>
          <w:color w:val="000000"/>
          <w:sz w:val="20"/>
        </w:rPr>
        <w:t>
</w:t>
      </w:r>
      <w:r>
        <w:rPr>
          <w:rFonts w:ascii="Consolas"/>
          <w:b w:val="false"/>
          <w:i w:val="false"/>
          <w:color w:val="000000"/>
          <w:sz w:val="20"/>
        </w:rPr>
        <w:t>
      5. Әлеуетті өнім берушілерге аукциондық құжаттаманы ұсыну, сондай-ақ аукциондық құжаттаманың ережелерін түсіндіру тәртібі осы Заңда және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айқындалады.</w:t>
      </w:r>
      <w:r>
        <w:br/>
      </w:r>
      <w:r>
        <w:rPr>
          <w:rFonts w:ascii="Consolas"/>
          <w:b w:val="false"/>
          <w:i w:val="false"/>
          <w:color w:val="000000"/>
          <w:sz w:val="20"/>
        </w:rPr>
        <w:t>
</w:t>
      </w:r>
      <w:r>
        <w:rPr>
          <w:rFonts w:ascii="Consolas"/>
          <w:b w:val="false"/>
          <w:i w:val="false"/>
          <w:color w:val="000000"/>
          <w:sz w:val="20"/>
        </w:rPr>
        <w:t>
      6. Мемлекеттiк сатып алуды ұйымдастырушы аукционға қатысуға өтiнiмдер табыс етудің соңғы күнi аяқталғанға дейiн күнтiзбелiк бес күн мерзiмнен кешiктiрмей өз бастамасы бойынша немесе тұлғалардың аукциондық құжаттаманың ережелерін түсіндіру туралы сауалына жауап ретiнде аукциондық құжаттамаға өзгерiстер және (немесе) толықтырулар енгiзуге құқылы. Бұл ретте аукцион тәсілімен өткізілетін мемлекеттік сатып алу нысанасын өзгертуге жол берілмейді. Аукциондық құжаттамаға өзгерiстер және (немесе) толықтырулар енгiзу осы баптың 4-тармағында белгiленген тәртіппен бекiтiледi.</w:t>
      </w:r>
      <w:r>
        <w:br/>
      </w:r>
      <w:r>
        <w:rPr>
          <w:rFonts w:ascii="Consolas"/>
          <w:b w:val="false"/>
          <w:i w:val="false"/>
          <w:color w:val="000000"/>
          <w:sz w:val="20"/>
        </w:rPr>
        <w:t>
</w:t>
      </w:r>
      <w:r>
        <w:rPr>
          <w:rFonts w:ascii="Consolas"/>
          <w:b w:val="false"/>
          <w:i w:val="false"/>
          <w:color w:val="000000"/>
          <w:sz w:val="20"/>
        </w:rPr>
        <w:t>
      Мемлекеттiк сатып алуды ұйымдастырушы аукциондық құжаттамаға өзгерiстер және (немесе) толықтырулар енгiзу туралы шешiм қабылданған күннен бастап бiр жұмыс күнiнен кешiктiрмей:</w:t>
      </w:r>
      <w:r>
        <w:br/>
      </w:r>
      <w:r>
        <w:rPr>
          <w:rFonts w:ascii="Consolas"/>
          <w:b w:val="false"/>
          <w:i w:val="false"/>
          <w:color w:val="000000"/>
          <w:sz w:val="20"/>
        </w:rPr>
        <w:t>
</w:t>
      </w:r>
      <w:r>
        <w:rPr>
          <w:rFonts w:ascii="Consolas"/>
          <w:b w:val="false"/>
          <w:i w:val="false"/>
          <w:color w:val="000000"/>
          <w:sz w:val="20"/>
        </w:rPr>
        <w:t>
      1) енгiзiлген өзгерiстердiң және (немесе) толықтырулардың мәтiнiн өздері туралы мәлiметтер аукциондық құжаттама алған адамдарды тiркеу журналына енгiзiлген тұлғаларға өтемсiз негiзде жiберуге;</w:t>
      </w:r>
      <w:r>
        <w:br/>
      </w:r>
      <w:r>
        <w:rPr>
          <w:rFonts w:ascii="Consolas"/>
          <w:b w:val="false"/>
          <w:i w:val="false"/>
          <w:color w:val="000000"/>
          <w:sz w:val="20"/>
        </w:rPr>
        <w:t>
</w:t>
      </w:r>
      <w:r>
        <w:rPr>
          <w:rFonts w:ascii="Consolas"/>
          <w:b w:val="false"/>
          <w:i w:val="false"/>
          <w:color w:val="000000"/>
          <w:sz w:val="20"/>
        </w:rPr>
        <w:t>
      2) енгiзiлген өзгерiстердi және (немесе) толықтыруларды көрсете отырып, нақтыланған аукциондық құжаттаманы мемлекеттiк сатып алу веб-порталында жариялауға мiндеттi.</w:t>
      </w:r>
      <w:r>
        <w:br/>
      </w:r>
      <w:r>
        <w:rPr>
          <w:rFonts w:ascii="Consolas"/>
          <w:b w:val="false"/>
          <w:i w:val="false"/>
          <w:color w:val="000000"/>
          <w:sz w:val="20"/>
        </w:rPr>
        <w:t>
</w:t>
      </w:r>
      <w:r>
        <w:rPr>
          <w:rFonts w:ascii="Consolas"/>
          <w:b w:val="false"/>
          <w:i w:val="false"/>
          <w:color w:val="000000"/>
          <w:sz w:val="20"/>
        </w:rPr>
        <w:t>
      Аукциондық құжаттамаға өзгерістер және (немесе) толықтырулар енгізілген жағдайда, аукционға қатысу өтiнiмдерін табыс етудің соңғы мерзiмi кемiнде күнтiзбелiк жеті күн мерзiмге ұзартылуға тиiс.</w:t>
      </w:r>
      <w:r>
        <w:br/>
      </w:r>
      <w:r>
        <w:rPr>
          <w:rFonts w:ascii="Consolas"/>
          <w:b w:val="false"/>
          <w:i w:val="false"/>
          <w:color w:val="000000"/>
          <w:sz w:val="20"/>
        </w:rPr>
        <w:t>
      </w:t>
      </w:r>
      <w:r>
        <w:rPr>
          <w:rFonts w:ascii="Consolas"/>
          <w:b w:val="false"/>
          <w:i w:val="false"/>
          <w:color w:val="ff0000"/>
          <w:sz w:val="20"/>
        </w:rPr>
        <w:t xml:space="preserve">Ескерту. 6-тарау 35-1-баппен толықтырылды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 өзгеріс енгізілді - ҚР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Заңымен.</w:t>
      </w:r>
    </w:p>
    <w:bookmarkEnd w:id="87"/>
    <w:bookmarkStart w:name="z723" w:id="88"/>
    <w:p>
      <w:pPr>
        <w:spacing w:after="0"/>
        <w:ind w:left="0"/>
        <w:jc w:val="left"/>
      </w:pPr>
      <w:r>
        <w:rPr>
          <w:rFonts w:ascii="Consolas"/>
          <w:b w:val="false"/>
          <w:i w:val="false"/>
          <w:color w:val="000000"/>
          <w:sz w:val="20"/>
        </w:rPr>
        <w:t>
      </w:t>
      </w:r>
      <w:r>
        <w:rPr>
          <w:rFonts w:ascii="Consolas"/>
          <w:b/>
          <w:i w:val="false"/>
          <w:color w:val="000000"/>
          <w:sz w:val="20"/>
        </w:rPr>
        <w:t>35-2-бап. Аукцион тәсiлiмен мемлекеттiк сатып алуды жүзеге</w:t>
      </w:r>
      <w:r>
        <w:br/>
      </w:r>
      <w:r>
        <w:rPr>
          <w:rFonts w:ascii="Consolas"/>
          <w:b w:val="false"/>
          <w:i w:val="false"/>
          <w:color w:val="000000"/>
          <w:sz w:val="20"/>
        </w:rPr>
        <w:t>
                 </w:t>
      </w:r>
      <w:r>
        <w:rPr>
          <w:rFonts w:ascii="Consolas"/>
          <w:b/>
          <w:i w:val="false"/>
          <w:color w:val="000000"/>
          <w:sz w:val="20"/>
        </w:rPr>
        <w:t>асыру туралы хабарлама</w:t>
      </w:r>
    </w:p>
    <w:bookmarkEnd w:id="88"/>
    <w:bookmarkStart w:name="z724" w:id="89"/>
    <w:p>
      <w:pPr>
        <w:spacing w:after="0"/>
        <w:ind w:left="0"/>
        <w:jc w:val="left"/>
      </w:pPr>
      <w:r>
        <w:rPr>
          <w:rFonts w:ascii="Consolas"/>
          <w:b w:val="false"/>
          <w:i w:val="false"/>
          <w:color w:val="000000"/>
          <w:sz w:val="20"/>
        </w:rPr>
        <w:t>
      1. Мемлекеттiк сатып алуды ұйымдастырушы аукциондық құжаттама бекiтiлген күннен бастап үш жұмыс күнiнен кешiктiрмей, бiрақ әлеуетті өнім берушілердің аукционға қатысуға өтiнiмдер табыс етуінің соңғы күніне дейiн кемiнде күнтiзбелiк жиырма күн бұрын аукцион тәсiлiмен мемлекеттiк сатып алуды жүзеге асыру туралы хабарландыру мәтінін мемлекеттiк сатып алу веб-порталында орналастыруға міндетті.</w:t>
      </w:r>
      <w:r>
        <w:br/>
      </w:r>
      <w:r>
        <w:rPr>
          <w:rFonts w:ascii="Consolas"/>
          <w:b w:val="false"/>
          <w:i w:val="false"/>
          <w:color w:val="000000"/>
          <w:sz w:val="20"/>
        </w:rPr>
        <w:t>
</w:t>
      </w:r>
      <w:r>
        <w:rPr>
          <w:rFonts w:ascii="Consolas"/>
          <w:b w:val="false"/>
          <w:i w:val="false"/>
          <w:color w:val="000000"/>
          <w:sz w:val="20"/>
        </w:rPr>
        <w:t>
      2. Егер аукцион тәсiлiмен өткізілетін мемлекеттiк сатып алудың нысанасы болып табылатын тауарды, жұмысты, көрсетілетін қызметті сатып алу үшін бөлінген сома тиісті қаржы жылына республикалық бюджет  туралы </w:t>
      </w:r>
      <w:r>
        <w:rPr>
          <w:rFonts w:ascii="Consolas"/>
          <w:b w:val="false"/>
          <w:i w:val="false"/>
          <w:color w:val="000000"/>
          <w:sz w:val="20"/>
        </w:rPr>
        <w:t>заңмен</w:t>
      </w:r>
      <w:r>
        <w:rPr>
          <w:rFonts w:ascii="Consolas"/>
          <w:b w:val="false"/>
          <w:i w:val="false"/>
          <w:color w:val="000000"/>
          <w:sz w:val="20"/>
        </w:rPr>
        <w:t xml:space="preserve"> белгіленген айлық есептік көрсеткіштің жиырма мың еселенген мөлшерінен аспаса, мемлекеттiк сатып алуды ұйымдастырушы аукцион тәсiлiмен мемлекеттiк сатып алуды жүзеге асыру туралы хабарландыру мәтінін әлеуетті өнім берушілердің аукционға қатысуға өтiнiмдер табыс етуінің соңғы күніне дейiн кемiнде күнтiзбелiк жеті күн бұрын мемлекеттiк сатып алу веб-порталында орналастыруға міндетті.</w:t>
      </w:r>
      <w:r>
        <w:br/>
      </w:r>
      <w:r>
        <w:rPr>
          <w:rFonts w:ascii="Consolas"/>
          <w:b w:val="false"/>
          <w:i w:val="false"/>
          <w:color w:val="000000"/>
          <w:sz w:val="20"/>
        </w:rPr>
        <w:t>
      </w:t>
      </w:r>
      <w:r>
        <w:rPr>
          <w:rFonts w:ascii="Consolas"/>
          <w:b w:val="false"/>
          <w:i w:val="false"/>
          <w:color w:val="ff0000"/>
          <w:sz w:val="20"/>
        </w:rPr>
        <w:t xml:space="preserve">Ескерту. 6-тарау 35-2-баппен толықтырылды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w:t>
      </w:r>
    </w:p>
    <w:bookmarkEnd w:id="89"/>
    <w:bookmarkStart w:name="z726" w:id="90"/>
    <w:p>
      <w:pPr>
        <w:spacing w:after="0"/>
        <w:ind w:left="0"/>
        <w:jc w:val="left"/>
      </w:pPr>
      <w:r>
        <w:rPr>
          <w:rFonts w:ascii="Consolas"/>
          <w:b w:val="false"/>
          <w:i w:val="false"/>
          <w:color w:val="000000"/>
          <w:sz w:val="20"/>
        </w:rPr>
        <w:t>
      </w:t>
      </w:r>
      <w:r>
        <w:rPr>
          <w:rFonts w:ascii="Consolas"/>
          <w:b/>
          <w:i w:val="false"/>
          <w:color w:val="000000"/>
          <w:sz w:val="20"/>
        </w:rPr>
        <w:t>35-3-бап. Аукционға қатысуға өтiнiм</w:t>
      </w:r>
    </w:p>
    <w:bookmarkEnd w:id="90"/>
    <w:bookmarkStart w:name="z727" w:id="91"/>
    <w:p>
      <w:pPr>
        <w:spacing w:after="0"/>
        <w:ind w:left="0"/>
        <w:jc w:val="left"/>
      </w:pPr>
      <w:r>
        <w:rPr>
          <w:rFonts w:ascii="Consolas"/>
          <w:b w:val="false"/>
          <w:i w:val="false"/>
          <w:color w:val="000000"/>
          <w:sz w:val="20"/>
        </w:rPr>
        <w:t>
      1. Аукционға қатысуға өтiнiм әлеуетті өнім берушінiң аукциондық құжаттамада белгiленген талаптарға және шарттарға сәйкес тауарларды берудi, жұмыстарды орындауды, қызметтер көрсетудi жүзеге асыруға келiсiм бiлдiргенінің нысаны болып табылады.</w:t>
      </w:r>
      <w:r>
        <w:br/>
      </w:r>
      <w:r>
        <w:rPr>
          <w:rFonts w:ascii="Consolas"/>
          <w:b w:val="false"/>
          <w:i w:val="false"/>
          <w:color w:val="000000"/>
          <w:sz w:val="20"/>
        </w:rPr>
        <w:t>
</w:t>
      </w:r>
      <w:r>
        <w:rPr>
          <w:rFonts w:ascii="Consolas"/>
          <w:b w:val="false"/>
          <w:i w:val="false"/>
          <w:color w:val="000000"/>
          <w:sz w:val="20"/>
        </w:rPr>
        <w:t>
      2. Аукционға қатысуға өтiнiм әлеуетті өнім берушінiң:</w:t>
      </w:r>
      <w:r>
        <w:br/>
      </w:r>
      <w:r>
        <w:rPr>
          <w:rFonts w:ascii="Consolas"/>
          <w:b w:val="false"/>
          <w:i w:val="false"/>
          <w:color w:val="000000"/>
          <w:sz w:val="20"/>
        </w:rPr>
        <w:t>
</w:t>
      </w:r>
      <w:r>
        <w:rPr>
          <w:rFonts w:ascii="Consolas"/>
          <w:b w:val="false"/>
          <w:i w:val="false"/>
          <w:color w:val="000000"/>
          <w:sz w:val="20"/>
        </w:rPr>
        <w:t>
      1) осы Заңның </w:t>
      </w:r>
      <w:r>
        <w:rPr>
          <w:rFonts w:ascii="Consolas"/>
          <w:b w:val="false"/>
          <w:i w:val="false"/>
          <w:color w:val="000000"/>
          <w:sz w:val="20"/>
        </w:rPr>
        <w:t>6-бабында</w:t>
      </w:r>
      <w:r>
        <w:rPr>
          <w:rFonts w:ascii="Consolas"/>
          <w:b w:val="false"/>
          <w:i w:val="false"/>
          <w:color w:val="000000"/>
          <w:sz w:val="20"/>
        </w:rPr>
        <w:t xml:space="preserve"> көзделген шектеулердi бұзушылықтың болмағандығы туралы;</w:t>
      </w:r>
      <w:r>
        <w:br/>
      </w:r>
      <w:r>
        <w:rPr>
          <w:rFonts w:ascii="Consolas"/>
          <w:b w:val="false"/>
          <w:i w:val="false"/>
          <w:color w:val="000000"/>
          <w:sz w:val="20"/>
        </w:rPr>
        <w:t>
</w:t>
      </w:r>
      <w:r>
        <w:rPr>
          <w:rFonts w:ascii="Consolas"/>
          <w:b w:val="false"/>
          <w:i w:val="false"/>
          <w:color w:val="000000"/>
          <w:sz w:val="20"/>
        </w:rPr>
        <w:t>
      2) өзi мен тапсырыс берушінiң не мемлекеттiк сатып алуды ұйымдастырушының арасында осы Заңмен тыйым салынған қарым-қатынастардың болмағандығы туралы;</w:t>
      </w:r>
      <w:r>
        <w:br/>
      </w:r>
      <w:r>
        <w:rPr>
          <w:rFonts w:ascii="Consolas"/>
          <w:b w:val="false"/>
          <w:i w:val="false"/>
          <w:color w:val="000000"/>
          <w:sz w:val="20"/>
        </w:rPr>
        <w:t>
</w:t>
      </w:r>
      <w:r>
        <w:rPr>
          <w:rFonts w:ascii="Consolas"/>
          <w:b w:val="false"/>
          <w:i w:val="false"/>
          <w:color w:val="000000"/>
          <w:sz w:val="20"/>
        </w:rPr>
        <w:t>
      3) осы Заңның 37-бабының </w:t>
      </w:r>
      <w:r>
        <w:rPr>
          <w:rFonts w:ascii="Consolas"/>
          <w:b w:val="false"/>
          <w:i w:val="false"/>
          <w:color w:val="000000"/>
          <w:sz w:val="20"/>
        </w:rPr>
        <w:t>10-тармағында</w:t>
      </w:r>
      <w:r>
        <w:rPr>
          <w:rFonts w:ascii="Consolas"/>
          <w:b w:val="false"/>
          <w:i w:val="false"/>
          <w:color w:val="000000"/>
          <w:sz w:val="20"/>
        </w:rPr>
        <w:t xml:space="preserve"> көрсетілген фактiлер анықталған жағдайда, мемлекеттiк сатып алу туралы шартты Қазақстан Республикасының заңдарында белгiленген тәртіппен бұзуға келiсiм беруi туралы растауын қамтуға тиiс.</w:t>
      </w:r>
      <w:r>
        <w:br/>
      </w:r>
      <w:r>
        <w:rPr>
          <w:rFonts w:ascii="Consolas"/>
          <w:b w:val="false"/>
          <w:i w:val="false"/>
          <w:color w:val="000000"/>
          <w:sz w:val="20"/>
        </w:rPr>
        <w:t>
</w:t>
      </w:r>
      <w:r>
        <w:rPr>
          <w:rFonts w:ascii="Consolas"/>
          <w:b w:val="false"/>
          <w:i w:val="false"/>
          <w:color w:val="000000"/>
          <w:sz w:val="20"/>
        </w:rPr>
        <w:t>
      Аукционға қатысуға өтiнiмде қамтылуға тиiс мәлiметтер, сондай-ақ құжаттар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айқындалады.</w:t>
      </w:r>
      <w:r>
        <w:br/>
      </w:r>
      <w:r>
        <w:rPr>
          <w:rFonts w:ascii="Consolas"/>
          <w:b w:val="false"/>
          <w:i w:val="false"/>
          <w:color w:val="000000"/>
          <w:sz w:val="20"/>
        </w:rPr>
        <w:t>
</w:t>
      </w:r>
      <w:r>
        <w:rPr>
          <w:rFonts w:ascii="Consolas"/>
          <w:b w:val="false"/>
          <w:i w:val="false"/>
          <w:color w:val="000000"/>
          <w:sz w:val="20"/>
        </w:rPr>
        <w:t>
      3. Аукционға қатысуға өтiнiмнің қолданыс мерзiмi аукциондық құжаттамада белгiленген, талап етiлетiн мерзiмге сәйкес келуге тиiс.</w:t>
      </w:r>
      <w:r>
        <w:br/>
      </w:r>
      <w:r>
        <w:rPr>
          <w:rFonts w:ascii="Consolas"/>
          <w:b w:val="false"/>
          <w:i w:val="false"/>
          <w:color w:val="000000"/>
          <w:sz w:val="20"/>
        </w:rPr>
        <w:t>
      </w:t>
      </w:r>
      <w:r>
        <w:rPr>
          <w:rFonts w:ascii="Consolas"/>
          <w:b w:val="false"/>
          <w:i w:val="false"/>
          <w:color w:val="ff0000"/>
          <w:sz w:val="20"/>
        </w:rPr>
        <w:t xml:space="preserve">Ескерту. 6-тарау 35-3-баппен толықтырылды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w:t>
      </w:r>
    </w:p>
    <w:bookmarkEnd w:id="91"/>
    <w:bookmarkStart w:name="z734" w:id="92"/>
    <w:p>
      <w:pPr>
        <w:spacing w:after="0"/>
        <w:ind w:left="0"/>
        <w:jc w:val="left"/>
      </w:pPr>
      <w:r>
        <w:rPr>
          <w:rFonts w:ascii="Consolas"/>
          <w:b w:val="false"/>
          <w:i w:val="false"/>
          <w:color w:val="000000"/>
          <w:sz w:val="20"/>
        </w:rPr>
        <w:t>
      </w:t>
      </w:r>
      <w:r>
        <w:rPr>
          <w:rFonts w:ascii="Consolas"/>
          <w:b/>
          <w:i w:val="false"/>
          <w:color w:val="000000"/>
          <w:sz w:val="20"/>
        </w:rPr>
        <w:t>35-4-бап. Аукционға қатысуға өтiнiмді табыс ету</w:t>
      </w:r>
    </w:p>
    <w:bookmarkEnd w:id="92"/>
    <w:bookmarkStart w:name="z735" w:id="93"/>
    <w:p>
      <w:pPr>
        <w:spacing w:after="0"/>
        <w:ind w:left="0"/>
        <w:jc w:val="left"/>
      </w:pPr>
      <w:r>
        <w:rPr>
          <w:rFonts w:ascii="Consolas"/>
          <w:b w:val="false"/>
          <w:i w:val="false"/>
          <w:color w:val="000000"/>
          <w:sz w:val="20"/>
        </w:rPr>
        <w:t>
      1. Аукционға қатысуға тілек білдірген әлеуетті өнім берушінің мемлекеттiк сатып алуды ұйымдастырушыға табыс ететін аукционға қатысуға өтiнiм мемлекеттiк сатып алу веб-порталында электрондық құжат түрінде қалыптастырылады және аукциондық құжаттамада тізбеленген қағаз құжаттардың электрондық көшірмелерін және (немесе) электрондық құжаттарды қамтитын екі бөліктен тұрады.</w:t>
      </w:r>
      <w:r>
        <w:br/>
      </w:r>
      <w:r>
        <w:rPr>
          <w:rFonts w:ascii="Consolas"/>
          <w:b w:val="false"/>
          <w:i w:val="false"/>
          <w:color w:val="000000"/>
          <w:sz w:val="20"/>
        </w:rPr>
        <w:t>
</w:t>
      </w:r>
      <w:r>
        <w:rPr>
          <w:rFonts w:ascii="Consolas"/>
          <w:b w:val="false"/>
          <w:i w:val="false"/>
          <w:color w:val="000000"/>
          <w:sz w:val="20"/>
        </w:rPr>
        <w:t>
      2. Аукционға қатысуға өтінімнің бірінші бөлігі:</w:t>
      </w:r>
      <w:r>
        <w:br/>
      </w:r>
      <w:r>
        <w:rPr>
          <w:rFonts w:ascii="Consolas"/>
          <w:b w:val="false"/>
          <w:i w:val="false"/>
          <w:color w:val="000000"/>
          <w:sz w:val="20"/>
        </w:rPr>
        <w:t>
</w:t>
      </w:r>
      <w:r>
        <w:rPr>
          <w:rFonts w:ascii="Consolas"/>
          <w:b w:val="false"/>
          <w:i w:val="false"/>
          <w:color w:val="000000"/>
          <w:sz w:val="20"/>
        </w:rPr>
        <w:t>
      1) тауарды мемлекеттік сатып алу кезінде, қажет болған жағдайда нормативтік-техникалық құжаттаманы көрсете отырып, сатып алынатын тауардың сипаты мен ұсынылатын техникалық, сапалық және пайдалану сипаттамасын (тауар таңбасын, қызмет көрсету белгісін, фирмалық атауын, тауар шығарылған жердің атауын және өндірушінің атауын көрсете отырып, сондай-ақ егер аукциондық құжаттама сатып алынатын тауардың эскиздерін, суреттерін, сызбаларын, фотосуреттері мен өзге де бейнелерін беру туралы талапты көздеген жағдайда, онда аукционға қатысуға өтiнiмде осындай ақпарат қамтылуға тиіс);</w:t>
      </w:r>
      <w:r>
        <w:br/>
      </w:r>
      <w:r>
        <w:rPr>
          <w:rFonts w:ascii="Consolas"/>
          <w:b w:val="false"/>
          <w:i w:val="false"/>
          <w:color w:val="000000"/>
          <w:sz w:val="20"/>
        </w:rPr>
        <w:t>
</w:t>
      </w:r>
      <w:r>
        <w:rPr>
          <w:rFonts w:ascii="Consolas"/>
          <w:b w:val="false"/>
          <w:i w:val="false"/>
          <w:color w:val="000000"/>
          <w:sz w:val="20"/>
        </w:rPr>
        <w:t>
      2) жұмысты, көрсетілетін қызметті мемлекеттік сатып алу кезінде әлеуетті өнім берушінің аукциондық құжаттамада көзделген талаптарға сәйкес жұмысты орындауға, қызметті көрсетуге келісімін;</w:t>
      </w:r>
      <w:r>
        <w:br/>
      </w:r>
      <w:r>
        <w:rPr>
          <w:rFonts w:ascii="Consolas"/>
          <w:b w:val="false"/>
          <w:i w:val="false"/>
          <w:color w:val="000000"/>
          <w:sz w:val="20"/>
        </w:rPr>
        <w:t>
</w:t>
      </w:r>
      <w:r>
        <w:rPr>
          <w:rFonts w:ascii="Consolas"/>
          <w:b w:val="false"/>
          <w:i w:val="false"/>
          <w:color w:val="000000"/>
          <w:sz w:val="20"/>
        </w:rPr>
        <w:t>
      3) аукционға қатысуға өтiнiмді қамтамасыз етуді мемлекеттік сатып алуды ұйымдастырушының банктік шотында не мемлекеттік органдар мен мемлекеттік мекемелер болып табылатын мемлекеттік сатып алуды ұйымдастырушылар үшін Қазақстан Республикасының бюджет </w:t>
      </w:r>
      <w:r>
        <w:rPr>
          <w:rFonts w:ascii="Consolas"/>
          <w:b w:val="false"/>
          <w:i w:val="false"/>
          <w:color w:val="000000"/>
          <w:sz w:val="20"/>
        </w:rPr>
        <w:t>заңнамасында</w:t>
      </w:r>
      <w:r>
        <w:rPr>
          <w:rFonts w:ascii="Consolas"/>
          <w:b w:val="false"/>
          <w:i w:val="false"/>
          <w:color w:val="000000"/>
          <w:sz w:val="20"/>
        </w:rPr>
        <w:t xml:space="preserve"> көзделген шотта орналастырылатын кепілдікті ақшалай жарна түрінде енгізген жағдайда, кепілдікті ақшалай жарнаны растайтын төлем құжатының электрондық көшірмесін қамтуға тиіс.</w:t>
      </w:r>
      <w:r>
        <w:br/>
      </w:r>
      <w:r>
        <w:rPr>
          <w:rFonts w:ascii="Consolas"/>
          <w:b w:val="false"/>
          <w:i w:val="false"/>
          <w:color w:val="000000"/>
          <w:sz w:val="20"/>
        </w:rPr>
        <w:t>
</w:t>
      </w:r>
      <w:r>
        <w:rPr>
          <w:rFonts w:ascii="Consolas"/>
          <w:b w:val="false"/>
          <w:i w:val="false"/>
          <w:color w:val="000000"/>
          <w:sz w:val="20"/>
        </w:rPr>
        <w:t>
      Аукционға қатысуға өтiнiмді қамтамасыз етуді банктік кепілдік түрінде енгізген кезде оның түпнұсқасы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көзделген тәртіппен, аукционға қатысуға өтiнiмдер табыс етудің соңғы мерзіміне дейін мемлекеттік сатып алуды ұйымдастырушыға беріледі.</w:t>
      </w:r>
      <w:r>
        <w:br/>
      </w:r>
      <w:r>
        <w:rPr>
          <w:rFonts w:ascii="Consolas"/>
          <w:b w:val="false"/>
          <w:i w:val="false"/>
          <w:color w:val="000000"/>
          <w:sz w:val="20"/>
        </w:rPr>
        <w:t>
</w:t>
      </w:r>
      <w:r>
        <w:rPr>
          <w:rFonts w:ascii="Consolas"/>
          <w:b w:val="false"/>
          <w:i w:val="false"/>
          <w:color w:val="000000"/>
          <w:sz w:val="20"/>
        </w:rPr>
        <w:t>
      3. Аукционға қатысуға өтiнiмнің екінші бөлігі әлеуетті өнім берушінің және ол тартатын қосалқы мердігерлердің (бірлесіп орындаушылардың) осы Заңның 8-бабында көзделген біліктілік талаптарына сәйкестігін растайтын құжаттарды қамтуға тиіс.</w:t>
      </w:r>
      <w:r>
        <w:br/>
      </w:r>
      <w:r>
        <w:rPr>
          <w:rFonts w:ascii="Consolas"/>
          <w:b w:val="false"/>
          <w:i w:val="false"/>
          <w:color w:val="000000"/>
          <w:sz w:val="20"/>
        </w:rPr>
        <w:t>
</w:t>
      </w:r>
      <w:r>
        <w:rPr>
          <w:rFonts w:ascii="Consolas"/>
          <w:b w:val="false"/>
          <w:i w:val="false"/>
          <w:color w:val="000000"/>
          <w:sz w:val="20"/>
        </w:rPr>
        <w:t>
      Аукционға қатысуға өтiнiмді оларды табыс етудің аукциондық құжаттамада көрсетілген соңғы мерзімі өткеннен кейін табыс етуге жол берілмейді.</w:t>
      </w:r>
      <w:r>
        <w:br/>
      </w:r>
      <w:r>
        <w:rPr>
          <w:rFonts w:ascii="Consolas"/>
          <w:b w:val="false"/>
          <w:i w:val="false"/>
          <w:color w:val="000000"/>
          <w:sz w:val="20"/>
        </w:rPr>
        <w:t>
</w:t>
      </w:r>
      <w:r>
        <w:rPr>
          <w:rFonts w:ascii="Consolas"/>
          <w:b w:val="false"/>
          <w:i w:val="false"/>
          <w:color w:val="000000"/>
          <w:sz w:val="20"/>
        </w:rPr>
        <w:t>
      4. Аукционға қатысуға өтiнiмдерді белгiленген мерзiм өткенге дейiн табыс еткен әлеуетті өнім берушілер мемлекеттiк сатып алу веб-порталында хронологиялық тәртіппен тіркеледі.</w:t>
      </w:r>
      <w:r>
        <w:br/>
      </w:r>
      <w:r>
        <w:rPr>
          <w:rFonts w:ascii="Consolas"/>
          <w:b w:val="false"/>
          <w:i w:val="false"/>
          <w:color w:val="000000"/>
          <w:sz w:val="20"/>
        </w:rPr>
        <w:t>
</w:t>
      </w:r>
      <w:r>
        <w:rPr>
          <w:rFonts w:ascii="Consolas"/>
          <w:b w:val="false"/>
          <w:i w:val="false"/>
          <w:color w:val="000000"/>
          <w:sz w:val="20"/>
        </w:rPr>
        <w:t>
      5. Әлеуетті өнім беруші аукционға қатысуға өтiнiмдерді табыс ету мерзiмi аяқталатын кезден кешiктiрмей:</w:t>
      </w:r>
      <w:r>
        <w:br/>
      </w:r>
      <w:r>
        <w:rPr>
          <w:rFonts w:ascii="Consolas"/>
          <w:b w:val="false"/>
          <w:i w:val="false"/>
          <w:color w:val="000000"/>
          <w:sz w:val="20"/>
        </w:rPr>
        <w:t>
</w:t>
      </w:r>
      <w:r>
        <w:rPr>
          <w:rFonts w:ascii="Consolas"/>
          <w:b w:val="false"/>
          <w:i w:val="false"/>
          <w:color w:val="000000"/>
          <w:sz w:val="20"/>
        </w:rPr>
        <w:t>
      1) аукционға қатысуға енгiзiлген өтiнiмдi өзгертуге және (немесе) толықтыруға;</w:t>
      </w:r>
      <w:r>
        <w:br/>
      </w:r>
      <w:r>
        <w:rPr>
          <w:rFonts w:ascii="Consolas"/>
          <w:b w:val="false"/>
          <w:i w:val="false"/>
          <w:color w:val="000000"/>
          <w:sz w:val="20"/>
        </w:rPr>
        <w:t>
</w:t>
      </w:r>
      <w:r>
        <w:rPr>
          <w:rFonts w:ascii="Consolas"/>
          <w:b w:val="false"/>
          <w:i w:val="false"/>
          <w:color w:val="000000"/>
          <w:sz w:val="20"/>
        </w:rPr>
        <w:t>
      2) аукционға қатысуға өтiнiмнің өзi енгiзген қамтамасыз етілуін қайтарып алу құқығын жоғалтпастан, өзiнiң аукционға қатысуға өтiнiмiн керi қайтарып алуға құқылы.</w:t>
      </w:r>
      <w:r>
        <w:br/>
      </w:r>
      <w:r>
        <w:rPr>
          <w:rFonts w:ascii="Consolas"/>
          <w:b w:val="false"/>
          <w:i w:val="false"/>
          <w:color w:val="000000"/>
          <w:sz w:val="20"/>
        </w:rPr>
        <w:t>
</w:t>
      </w:r>
      <w:r>
        <w:rPr>
          <w:rFonts w:ascii="Consolas"/>
          <w:b w:val="false"/>
          <w:i w:val="false"/>
          <w:color w:val="000000"/>
          <w:sz w:val="20"/>
        </w:rPr>
        <w:t>
      Аукционға қатысуға өтiнiмдерді табыс етудің соңғы мерзiмi өткеннен кейiн оған өзгерiстер және (немесе) толықтырулар енгiзуге, сол сияқты аукционға қатысуға өтiнiмдi керi қайтарып алуға жол берiлмейдi.</w:t>
      </w:r>
      <w:r>
        <w:br/>
      </w:r>
      <w:r>
        <w:rPr>
          <w:rFonts w:ascii="Consolas"/>
          <w:b w:val="false"/>
          <w:i w:val="false"/>
          <w:color w:val="000000"/>
          <w:sz w:val="20"/>
        </w:rPr>
        <w:t>
</w:t>
      </w:r>
      <w:r>
        <w:rPr>
          <w:rFonts w:ascii="Consolas"/>
          <w:b w:val="false"/>
          <w:i w:val="false"/>
          <w:color w:val="000000"/>
          <w:sz w:val="20"/>
        </w:rPr>
        <w:t>
      6. Әлеуетті өнім беруші аукцион тәсілімен мемлекеттік сатып алуға өзінің қатысуына байланысты барлық шығыстарды көтереді. Тапсырыс беруші, мемлекеттік сатып алуды ұйымдастырушы, мемлекеттік сатып алуды бірыңғай ұйымдастырушы, аукциондық комиссия, сараптама комиссиясы, сарапшы, электрондық мемлекеттік сатып алу саласындағы бірыңғай оператор аукцион тәсілімен мемлекеттік сатып алудың қорытындыларына қарамастан, мұндай шығыстарды өтеу жөніндегі міндеттемелерді мойнына алмайды.</w:t>
      </w:r>
      <w:r>
        <w:br/>
      </w:r>
      <w:r>
        <w:rPr>
          <w:rFonts w:ascii="Consolas"/>
          <w:b w:val="false"/>
          <w:i w:val="false"/>
          <w:color w:val="000000"/>
          <w:sz w:val="20"/>
        </w:rPr>
        <w:t>
      </w:t>
      </w:r>
      <w:r>
        <w:rPr>
          <w:rFonts w:ascii="Consolas"/>
          <w:b w:val="false"/>
          <w:i w:val="false"/>
          <w:color w:val="ff0000"/>
          <w:sz w:val="20"/>
        </w:rPr>
        <w:t xml:space="preserve">Ескерту. 6-тарау 35-4-баппен толықтырылды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 өзгеріс енгізілді - ҚР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Заңымен.</w:t>
      </w:r>
    </w:p>
    <w:bookmarkEnd w:id="93"/>
    <w:bookmarkStart w:name="z749" w:id="94"/>
    <w:p>
      <w:pPr>
        <w:spacing w:after="0"/>
        <w:ind w:left="0"/>
        <w:jc w:val="left"/>
      </w:pPr>
      <w:r>
        <w:rPr>
          <w:rFonts w:ascii="Consolas"/>
          <w:b w:val="false"/>
          <w:i w:val="false"/>
          <w:color w:val="000000"/>
          <w:sz w:val="20"/>
        </w:rPr>
        <w:t>
      </w:t>
      </w:r>
      <w:r>
        <w:rPr>
          <w:rFonts w:ascii="Consolas"/>
          <w:b/>
          <w:i w:val="false"/>
          <w:color w:val="000000"/>
          <w:sz w:val="20"/>
        </w:rPr>
        <w:t>35-5-бап. Аукционға қатысуға өтiнiмді қамтамасыз ету</w:t>
      </w:r>
    </w:p>
    <w:bookmarkEnd w:id="94"/>
    <w:bookmarkStart w:name="z750" w:id="95"/>
    <w:p>
      <w:pPr>
        <w:spacing w:after="0"/>
        <w:ind w:left="0"/>
        <w:jc w:val="left"/>
      </w:pPr>
      <w:r>
        <w:rPr>
          <w:rFonts w:ascii="Consolas"/>
          <w:b w:val="false"/>
          <w:i w:val="false"/>
          <w:color w:val="000000"/>
          <w:sz w:val="20"/>
        </w:rPr>
        <w:t>
      1. Әлеуетті өнім беруші аукционға қатысуға өтiнiмді қамтамасыз етуді, өзiнiң:</w:t>
      </w:r>
      <w:r>
        <w:br/>
      </w:r>
      <w:r>
        <w:rPr>
          <w:rFonts w:ascii="Consolas"/>
          <w:b w:val="false"/>
          <w:i w:val="false"/>
          <w:color w:val="000000"/>
          <w:sz w:val="20"/>
        </w:rPr>
        <w:t>
</w:t>
      </w:r>
      <w:r>
        <w:rPr>
          <w:rFonts w:ascii="Consolas"/>
          <w:b w:val="false"/>
          <w:i w:val="false"/>
          <w:color w:val="000000"/>
          <w:sz w:val="20"/>
        </w:rPr>
        <w:t>
      1) аукционға қатысуға өтiнiмiн мұндай өтiнiмдердi табыс етудің соңғы мерзiмi өткеннен кейiн керi қайтарып алмайтынының не оны өзгертпейтiнiнiң және (немесе) толықтырмайтынының;</w:t>
      </w:r>
      <w:r>
        <w:br/>
      </w:r>
      <w:r>
        <w:rPr>
          <w:rFonts w:ascii="Consolas"/>
          <w:b w:val="false"/>
          <w:i w:val="false"/>
          <w:color w:val="000000"/>
          <w:sz w:val="20"/>
        </w:rPr>
        <w:t>
</w:t>
      </w:r>
      <w:r>
        <w:rPr>
          <w:rFonts w:ascii="Consolas"/>
          <w:b w:val="false"/>
          <w:i w:val="false"/>
          <w:color w:val="000000"/>
          <w:sz w:val="20"/>
        </w:rPr>
        <w:t>
      2) өзін аукционның жеңiмпазы деп айқындаған жағдайда мемлекеттiк сатып алу туралы шартты жасасатындығының және аукциондық құжаттамада көзделген мемлекеттiк сатып алу туралы шарттың орындалуын қамтамасыз етуді енгiзетінінің кепiлi ретiнде енгiзедi.</w:t>
      </w:r>
      <w:r>
        <w:br/>
      </w:r>
      <w:r>
        <w:rPr>
          <w:rFonts w:ascii="Consolas"/>
          <w:b w:val="false"/>
          <w:i w:val="false"/>
          <w:color w:val="000000"/>
          <w:sz w:val="20"/>
        </w:rPr>
        <w:t>
</w:t>
      </w:r>
      <w:r>
        <w:rPr>
          <w:rFonts w:ascii="Consolas"/>
          <w:b w:val="false"/>
          <w:i w:val="false"/>
          <w:color w:val="000000"/>
          <w:sz w:val="20"/>
        </w:rPr>
        <w:t>
      2. Аукционға қатысуға өтiнiмді қамтамасыз ету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белгіленген тәртіппен, тауарларды, жұмыстарды, көрсетілетін қызметтерді сатып алу үшін аукционға бөлінген соманың бір пайызы мөлшерінде енгізіледі.</w:t>
      </w:r>
      <w:r>
        <w:br/>
      </w:r>
      <w:r>
        <w:rPr>
          <w:rFonts w:ascii="Consolas"/>
          <w:b w:val="false"/>
          <w:i w:val="false"/>
          <w:color w:val="000000"/>
          <w:sz w:val="20"/>
        </w:rPr>
        <w:t>
</w:t>
      </w:r>
      <w:r>
        <w:rPr>
          <w:rFonts w:ascii="Consolas"/>
          <w:b w:val="false"/>
          <w:i w:val="false"/>
          <w:color w:val="000000"/>
          <w:sz w:val="20"/>
        </w:rPr>
        <w:t>
      3. Әлеуетті өнім беруші аукционға қатысу өтiнiмін қамтамасыз етудің мынадай түрлерінің біреуін:</w:t>
      </w:r>
      <w:r>
        <w:br/>
      </w:r>
      <w:r>
        <w:rPr>
          <w:rFonts w:ascii="Consolas"/>
          <w:b w:val="false"/>
          <w:i w:val="false"/>
          <w:color w:val="000000"/>
          <w:sz w:val="20"/>
        </w:rPr>
        <w:t>
</w:t>
      </w:r>
      <w:r>
        <w:rPr>
          <w:rFonts w:ascii="Consolas"/>
          <w:b w:val="false"/>
          <w:i w:val="false"/>
          <w:color w:val="000000"/>
          <w:sz w:val="20"/>
        </w:rPr>
        <w:t>
      1) мемлекеттік сатып алуды ұйымдастырушының банктік шотына не мемлекеттік органдар және мемлекеттік мекемелер болып табылатын мемлекеттік сатып алуды ұйымдастырушылар үшін Қазақстан Республикасының бюджет </w:t>
      </w:r>
      <w:r>
        <w:rPr>
          <w:rFonts w:ascii="Consolas"/>
          <w:b w:val="false"/>
          <w:i w:val="false"/>
          <w:color w:val="000000"/>
          <w:sz w:val="20"/>
        </w:rPr>
        <w:t>заңнамасында</w:t>
      </w:r>
      <w:r>
        <w:rPr>
          <w:rFonts w:ascii="Consolas"/>
          <w:b w:val="false"/>
          <w:i w:val="false"/>
          <w:color w:val="000000"/>
          <w:sz w:val="20"/>
        </w:rPr>
        <w:t xml:space="preserve"> көзделген шотқа енгізілетін кепілдікті ақшалай жарнаны;</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банктік кепілдікті</w:t>
      </w:r>
      <w:r>
        <w:rPr>
          <w:rFonts w:ascii="Consolas"/>
          <w:b w:val="false"/>
          <w:i w:val="false"/>
          <w:color w:val="000000"/>
          <w:sz w:val="20"/>
        </w:rPr>
        <w:t xml:space="preserve"> таңдауға құқылы.</w:t>
      </w:r>
      <w:r>
        <w:br/>
      </w:r>
      <w:r>
        <w:rPr>
          <w:rFonts w:ascii="Consolas"/>
          <w:b w:val="false"/>
          <w:i w:val="false"/>
          <w:color w:val="000000"/>
          <w:sz w:val="20"/>
        </w:rPr>
        <w:t>
</w:t>
      </w:r>
      <w:r>
        <w:rPr>
          <w:rFonts w:ascii="Consolas"/>
          <w:b w:val="false"/>
          <w:i w:val="false"/>
          <w:color w:val="000000"/>
          <w:sz w:val="20"/>
        </w:rPr>
        <w:t>
      Аукционға қатысуға өтiнiмінің қолданылу мерзiмi өткенге дейiн әлеуетті өнім берушінің енгiзiлген кепiлдiкті ақшалай жарнасына тұтастай не оның бiр бөлiгiне талап ету құқығының үшiншi тұлғаларда туындауына әкеп соқтыратын iс-қимылдар жасауына жол берiлмейдi.</w:t>
      </w:r>
      <w:r>
        <w:br/>
      </w:r>
      <w:r>
        <w:rPr>
          <w:rFonts w:ascii="Consolas"/>
          <w:b w:val="false"/>
          <w:i w:val="false"/>
          <w:color w:val="000000"/>
          <w:sz w:val="20"/>
        </w:rPr>
        <w:t>
</w:t>
      </w:r>
      <w:r>
        <w:rPr>
          <w:rFonts w:ascii="Consolas"/>
          <w:b w:val="false"/>
          <w:i w:val="false"/>
          <w:color w:val="000000"/>
          <w:sz w:val="20"/>
        </w:rPr>
        <w:t>
      Мемлекеттік сатып алуды ұйымдастырушының, осы баптың 5 және 6-тармақтарында аталған іс-әрекеттерді қоспағанда, әлеуетті өнім беруші енгізген кепілдікті ақшалай жарнаны пайдалануына жол берілмейді.</w:t>
      </w:r>
      <w:r>
        <w:br/>
      </w:r>
      <w:r>
        <w:rPr>
          <w:rFonts w:ascii="Consolas"/>
          <w:b w:val="false"/>
          <w:i w:val="false"/>
          <w:color w:val="000000"/>
          <w:sz w:val="20"/>
        </w:rPr>
        <w:t>
</w:t>
      </w:r>
      <w:r>
        <w:rPr>
          <w:rFonts w:ascii="Consolas"/>
          <w:b w:val="false"/>
          <w:i w:val="false"/>
          <w:color w:val="000000"/>
          <w:sz w:val="20"/>
        </w:rPr>
        <w:t>
      4. Мемлекеттік сатып алуды ұйымдастырушы мынадай жағдайлардың бiрi туындаған кезде:</w:t>
      </w:r>
      <w:r>
        <w:br/>
      </w:r>
      <w:r>
        <w:rPr>
          <w:rFonts w:ascii="Consolas"/>
          <w:b w:val="false"/>
          <w:i w:val="false"/>
          <w:color w:val="000000"/>
          <w:sz w:val="20"/>
        </w:rPr>
        <w:t>
</w:t>
      </w:r>
      <w:r>
        <w:rPr>
          <w:rFonts w:ascii="Consolas"/>
          <w:b w:val="false"/>
          <w:i w:val="false"/>
          <w:color w:val="000000"/>
          <w:sz w:val="20"/>
        </w:rPr>
        <w:t>
      1) аукцион жеңiмпазы деп айқындалған әлеуетті өнім беруші мемлекеттiк сатып алу туралы шарт жасасудан жалтарса;</w:t>
      </w:r>
      <w:r>
        <w:br/>
      </w:r>
      <w:r>
        <w:rPr>
          <w:rFonts w:ascii="Consolas"/>
          <w:b w:val="false"/>
          <w:i w:val="false"/>
          <w:color w:val="000000"/>
          <w:sz w:val="20"/>
        </w:rPr>
        <w:t>
</w:t>
      </w:r>
      <w:r>
        <w:rPr>
          <w:rFonts w:ascii="Consolas"/>
          <w:b w:val="false"/>
          <w:i w:val="false"/>
          <w:color w:val="000000"/>
          <w:sz w:val="20"/>
        </w:rPr>
        <w:t>
      2) аукционның жеңiмпазы мемлекеттiк сатып алу туралы шарт жасаса отырып, аукциондық құжаттамада белгіленген, мемлекеттiк сатып алу туралы шарттың орындалуын қамтамасыз етуді енгiзу және (немесе) енгiзу мерзiмдерi туралы талаптарды орындамаған не тиісті түрде, оның ішінде уақтылы орындамаған;</w:t>
      </w:r>
      <w:r>
        <w:br/>
      </w:r>
      <w:r>
        <w:rPr>
          <w:rFonts w:ascii="Consolas"/>
          <w:b w:val="false"/>
          <w:i w:val="false"/>
          <w:color w:val="000000"/>
          <w:sz w:val="20"/>
        </w:rPr>
        <w:t>
</w:t>
      </w:r>
      <w:r>
        <w:rPr>
          <w:rFonts w:ascii="Consolas"/>
          <w:b w:val="false"/>
          <w:i w:val="false"/>
          <w:color w:val="000000"/>
          <w:sz w:val="20"/>
        </w:rPr>
        <w:t>
      3) аукционды өткізу басталғаннан кейін отыз минут ішінде аукционның ешбір қатысушысы өткізілетін аукционның нысанасы болып табылатын тауардың, жұмыстың, көрсетілетін қызметтің бағасы туралы ұсыныс бермеген жағдайларда, аукционға қатысуға өтiнiмді қамтамасыз етуді қайтармайды. Мұндай жағдайда, мемлекеттік сатып алуды ұйымдастырушы аукционға қатысуға өтiнiмді қамтамасыз етуді аукционның барлық қатысушыларына қайтармайды.</w:t>
      </w:r>
      <w:r>
        <w:br/>
      </w:r>
      <w:r>
        <w:rPr>
          <w:rFonts w:ascii="Consolas"/>
          <w:b w:val="false"/>
          <w:i w:val="false"/>
          <w:color w:val="000000"/>
          <w:sz w:val="20"/>
        </w:rPr>
        <w:t>
</w:t>
      </w:r>
      <w:r>
        <w:rPr>
          <w:rFonts w:ascii="Consolas"/>
          <w:b w:val="false"/>
          <w:i w:val="false"/>
          <w:color w:val="000000"/>
          <w:sz w:val="20"/>
        </w:rPr>
        <w:t>
      5. Осы баптың 4-тармағында көзделген жағдайлардың бiрi туындаған кезде, аукционға қатысу өтiнiмін қамтамасыз ету сомасы тиiстi бюджет, мемлекеттiк кәсiпорын, дауыс беретiн акцияларының (жарғылық капиталға қатысу үлестерінің) елу және одан да көп пайызы мемлекетке тиесiлi заңды тұлға немесе олармен үлестес заңды тұлғалар табысының есебіне жатқызылады.</w:t>
      </w:r>
      <w:r>
        <w:br/>
      </w:r>
      <w:r>
        <w:rPr>
          <w:rFonts w:ascii="Consolas"/>
          <w:b w:val="false"/>
          <w:i w:val="false"/>
          <w:color w:val="000000"/>
          <w:sz w:val="20"/>
        </w:rPr>
        <w:t>
</w:t>
      </w:r>
      <w:r>
        <w:rPr>
          <w:rFonts w:ascii="Consolas"/>
          <w:b w:val="false"/>
          <w:i w:val="false"/>
          <w:color w:val="000000"/>
          <w:sz w:val="20"/>
        </w:rPr>
        <w:t>
      6. Мемлекеттік сатып алуды ұйымдастырушы мынадай жағдайлардың бiрi туындаған күннен бастап үш жұмыс күнi iшiнде әлеуетті өнім берушіге ол енгiзген аукционға қатысу өтiнiмін қамтамасыз етуді қайтарады:</w:t>
      </w:r>
      <w:r>
        <w:br/>
      </w:r>
      <w:r>
        <w:rPr>
          <w:rFonts w:ascii="Consolas"/>
          <w:b w:val="false"/>
          <w:i w:val="false"/>
          <w:color w:val="000000"/>
          <w:sz w:val="20"/>
        </w:rPr>
        <w:t>
</w:t>
      </w:r>
      <w:r>
        <w:rPr>
          <w:rFonts w:ascii="Consolas"/>
          <w:b w:val="false"/>
          <w:i w:val="false"/>
          <w:color w:val="000000"/>
          <w:sz w:val="20"/>
        </w:rPr>
        <w:t>
      1) осы әлеуетті өнім беруші өзiнiң аукционға қатысуға өтiнiмiн аукционға қатысуға өтiнiмдер табыс етудің соңғы мерзiмi өткенге дейiн керi қайтарып алған жағдайда;</w:t>
      </w:r>
      <w:r>
        <w:br/>
      </w:r>
      <w:r>
        <w:rPr>
          <w:rFonts w:ascii="Consolas"/>
          <w:b w:val="false"/>
          <w:i w:val="false"/>
          <w:color w:val="000000"/>
          <w:sz w:val="20"/>
        </w:rPr>
        <w:t>
</w:t>
      </w:r>
      <w:r>
        <w:rPr>
          <w:rFonts w:ascii="Consolas"/>
          <w:b w:val="false"/>
          <w:i w:val="false"/>
          <w:color w:val="000000"/>
          <w:sz w:val="20"/>
        </w:rPr>
        <w:t>
      2) аукционға қатысуға рұқсат беру туралы хаттамаға қол қойылған жағдайда. Аталған жағдай аукционға қатысушылар деп танылған әлеуетті өнім берушілерге қолданылмайды;</w:t>
      </w:r>
      <w:r>
        <w:br/>
      </w:r>
      <w:r>
        <w:rPr>
          <w:rFonts w:ascii="Consolas"/>
          <w:b w:val="false"/>
          <w:i w:val="false"/>
          <w:color w:val="000000"/>
          <w:sz w:val="20"/>
        </w:rPr>
        <w:t>
</w:t>
      </w:r>
      <w:r>
        <w:rPr>
          <w:rFonts w:ascii="Consolas"/>
          <w:b w:val="false"/>
          <w:i w:val="false"/>
          <w:color w:val="000000"/>
          <w:sz w:val="20"/>
        </w:rPr>
        <w:t>
      3) аукцион тәсiлiмен мемлекеттiк сатып алудың қорытындылары туралы хаттамаға қол қойылған жағдайда. Аталған жағдай аукцион жеңiмпазы деп айқындалған аукционға қатысушыға қолданылмайды;</w:t>
      </w:r>
      <w:r>
        <w:br/>
      </w:r>
      <w:r>
        <w:rPr>
          <w:rFonts w:ascii="Consolas"/>
          <w:b w:val="false"/>
          <w:i w:val="false"/>
          <w:color w:val="000000"/>
          <w:sz w:val="20"/>
        </w:rPr>
        <w:t>
</w:t>
      </w:r>
      <w:r>
        <w:rPr>
          <w:rFonts w:ascii="Consolas"/>
          <w:b w:val="false"/>
          <w:i w:val="false"/>
          <w:color w:val="000000"/>
          <w:sz w:val="20"/>
        </w:rPr>
        <w:t>
      4) мемлекеттiк сатып алу туралы шарт күшiне енген және аукцион жеңiмпазы аукциондық құжаттамада көзделген мемлекеттiк сатып алу туралы шарттың орындалуын қамтамасыз етуді енгiзген бiрi туындаған күннен бастап үш жұмыс күнi iшiнде әлеуетті өнім берушіге ол енгiзген аукционға қатысу өтiнiмін қамтамасыз етуді жағдайда.</w:t>
      </w:r>
      <w:r>
        <w:br/>
      </w:r>
      <w:r>
        <w:rPr>
          <w:rFonts w:ascii="Consolas"/>
          <w:b w:val="false"/>
          <w:i w:val="false"/>
          <w:color w:val="000000"/>
          <w:sz w:val="20"/>
        </w:rPr>
        <w:t>
      </w:t>
      </w:r>
      <w:r>
        <w:rPr>
          <w:rFonts w:ascii="Consolas"/>
          <w:b w:val="false"/>
          <w:i w:val="false"/>
          <w:color w:val="ff0000"/>
          <w:sz w:val="20"/>
        </w:rPr>
        <w:t xml:space="preserve">Ескерту. 6-тарау 35-5-баппен толықтырылды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 өзгеріс енгізілді - ҚР 2012.07.05 </w:t>
      </w:r>
      <w:r>
        <w:rPr>
          <w:rFonts w:ascii="Consolas"/>
          <w:b w:val="false"/>
          <w:i w:val="false"/>
          <w:color w:val="000000"/>
          <w:sz w:val="20"/>
        </w:rPr>
        <w:t>№ 30-V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Заңымен.</w:t>
      </w:r>
    </w:p>
    <w:bookmarkEnd w:id="95"/>
    <w:bookmarkStart w:name="z769" w:id="96"/>
    <w:p>
      <w:pPr>
        <w:spacing w:after="0"/>
        <w:ind w:left="0"/>
        <w:jc w:val="left"/>
      </w:pPr>
      <w:r>
        <w:rPr>
          <w:rFonts w:ascii="Consolas"/>
          <w:b w:val="false"/>
          <w:i w:val="false"/>
          <w:color w:val="000000"/>
          <w:sz w:val="20"/>
        </w:rPr>
        <w:t>
      </w:t>
      </w:r>
      <w:r>
        <w:rPr>
          <w:rFonts w:ascii="Consolas"/>
          <w:b/>
          <w:i w:val="false"/>
          <w:color w:val="000000"/>
          <w:sz w:val="20"/>
        </w:rPr>
        <w:t>35-6-бап. Аукционға қатысу өтiнiмдерінің бірінші</w:t>
      </w:r>
      <w:r>
        <w:br/>
      </w:r>
      <w:r>
        <w:rPr>
          <w:rFonts w:ascii="Consolas"/>
          <w:b w:val="false"/>
          <w:i w:val="false"/>
          <w:color w:val="000000"/>
          <w:sz w:val="20"/>
        </w:rPr>
        <w:t>
                 </w:t>
      </w:r>
      <w:r>
        <w:rPr>
          <w:rFonts w:ascii="Consolas"/>
          <w:b/>
          <w:i w:val="false"/>
          <w:color w:val="000000"/>
          <w:sz w:val="20"/>
        </w:rPr>
        <w:t>бөліктерін ашу және қарау, аукционға қатысуға</w:t>
      </w:r>
      <w:r>
        <w:br/>
      </w:r>
      <w:r>
        <w:rPr>
          <w:rFonts w:ascii="Consolas"/>
          <w:b w:val="false"/>
          <w:i w:val="false"/>
          <w:color w:val="000000"/>
          <w:sz w:val="20"/>
        </w:rPr>
        <w:t>
                 </w:t>
      </w:r>
      <w:r>
        <w:rPr>
          <w:rFonts w:ascii="Consolas"/>
          <w:b/>
          <w:i w:val="false"/>
          <w:color w:val="000000"/>
          <w:sz w:val="20"/>
        </w:rPr>
        <w:t>рұқсат беру</w:t>
      </w:r>
    </w:p>
    <w:bookmarkEnd w:id="96"/>
    <w:bookmarkStart w:name="z770" w:id="97"/>
    <w:p>
      <w:pPr>
        <w:spacing w:after="0"/>
        <w:ind w:left="0"/>
        <w:jc w:val="left"/>
      </w:pPr>
      <w:r>
        <w:rPr>
          <w:rFonts w:ascii="Consolas"/>
          <w:b w:val="false"/>
          <w:i w:val="false"/>
          <w:color w:val="000000"/>
          <w:sz w:val="20"/>
        </w:rPr>
        <w:t>
      1. Аукциондық комиссияның хатшысына аукционда қатысу өтiнiмдерінің бірінші бөлігін ашуға рұқсатты аукциондық құжаттамада мемлекеттiк сатып алуды ұйымдастырушы көрсеткен аукционға қатысуға өтінімдерді табыс етудің соңғы мерзімінің күні мен уақыт келген кезде мемлекеттiк сатып алу веб-порталы автоматты түрде береді.</w:t>
      </w:r>
      <w:r>
        <w:br/>
      </w:r>
      <w:r>
        <w:rPr>
          <w:rFonts w:ascii="Consolas"/>
          <w:b w:val="false"/>
          <w:i w:val="false"/>
          <w:color w:val="000000"/>
          <w:sz w:val="20"/>
        </w:rPr>
        <w:t>
</w:t>
      </w:r>
      <w:r>
        <w:rPr>
          <w:rFonts w:ascii="Consolas"/>
          <w:b w:val="false"/>
          <w:i w:val="false"/>
          <w:color w:val="000000"/>
          <w:sz w:val="20"/>
        </w:rPr>
        <w:t>
      2. Аукцион тәсілімен мемлекеттік сатып алуға қатысу өтiнiмдерінің бірінші бөлігі ашылатын күні мемлекеттiк сатып алу веб-порталы аукциондық комиссияның мүшелеріне, әлеуетті өнім берушілерге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көзделген, аукционға қатысуға өтінімдерді тіркеудің электрондық журналына енгізілгені туралы автоматты түрде хабарлама таратады.</w:t>
      </w:r>
      <w:r>
        <w:br/>
      </w:r>
      <w:r>
        <w:rPr>
          <w:rFonts w:ascii="Consolas"/>
          <w:b w:val="false"/>
          <w:i w:val="false"/>
          <w:color w:val="000000"/>
          <w:sz w:val="20"/>
        </w:rPr>
        <w:t>
</w:t>
      </w:r>
      <w:r>
        <w:rPr>
          <w:rFonts w:ascii="Consolas"/>
          <w:b w:val="false"/>
          <w:i w:val="false"/>
          <w:color w:val="000000"/>
          <w:sz w:val="20"/>
        </w:rPr>
        <w:t>
      3. Аукциондық құжаттаманың талаптарына сай келетiн әлеуетті өнім берушілердi айқындау және оларды аукционға қатысушы деп тану мақсатында аукциондық комиссия аукционға қатысу өтiнiмдерінің бірінші бөлігін қарауды жүзеге асырады.</w:t>
      </w:r>
      <w:r>
        <w:br/>
      </w:r>
      <w:r>
        <w:rPr>
          <w:rFonts w:ascii="Consolas"/>
          <w:b w:val="false"/>
          <w:i w:val="false"/>
          <w:color w:val="000000"/>
          <w:sz w:val="20"/>
        </w:rPr>
        <w:t>
</w:t>
      </w:r>
      <w:r>
        <w:rPr>
          <w:rFonts w:ascii="Consolas"/>
          <w:b w:val="false"/>
          <w:i w:val="false"/>
          <w:color w:val="000000"/>
          <w:sz w:val="20"/>
        </w:rPr>
        <w:t>
      4. Аукциондық комиссия аукционға қатысу өтiнiмдерінің бірінші бөлігін қарайды және аукционға қатысуға өтiнiмдер табыс етудің мерзімі аяқталатын күннен және уақыттан бастап күнтiзбелiк жеті күннен кешіктірмей әлеуетті өнім берушілердің аукционға қатысуына рұқсат беру туралы шешімді қабылдайды.</w:t>
      </w:r>
      <w:r>
        <w:br/>
      </w:r>
      <w:r>
        <w:rPr>
          <w:rFonts w:ascii="Consolas"/>
          <w:b w:val="false"/>
          <w:i w:val="false"/>
          <w:color w:val="000000"/>
          <w:sz w:val="20"/>
        </w:rPr>
        <w:t>
</w:t>
      </w:r>
      <w:r>
        <w:rPr>
          <w:rFonts w:ascii="Consolas"/>
          <w:b w:val="false"/>
          <w:i w:val="false"/>
          <w:color w:val="000000"/>
          <w:sz w:val="20"/>
        </w:rPr>
        <w:t>
      5. Егер аукционға қатысуға екеуден аз өтінім берілсе, аукцион тәсілімен мемлекеттік сатып алу өтпеді деп танылады.</w:t>
      </w:r>
      <w:r>
        <w:br/>
      </w:r>
      <w:r>
        <w:rPr>
          <w:rFonts w:ascii="Consolas"/>
          <w:b w:val="false"/>
          <w:i w:val="false"/>
          <w:color w:val="000000"/>
          <w:sz w:val="20"/>
        </w:rPr>
        <w:t>
</w:t>
      </w:r>
      <w:r>
        <w:rPr>
          <w:rFonts w:ascii="Consolas"/>
          <w:b w:val="false"/>
          <w:i w:val="false"/>
          <w:color w:val="000000"/>
          <w:sz w:val="20"/>
        </w:rPr>
        <w:t>
      6. Қажет болған жағдайда мемлекеттiк сатып алуды ұйымдастырушы тауардың, жұмыстың, көрсетілетін қызметтің әлеуетті өнім берушілер ұсынатын, аукциондық құжаттаманың ажырамас бөлiгi болып табылатын техникалық ерекшелiкке сәйкес келуiне қатысты сараптамалық қорытынды әзiрлеу үшiн сараптама комиссиясын құруға не сарапшыны айқындауға құқылы.</w:t>
      </w:r>
      <w:r>
        <w:br/>
      </w:r>
      <w:r>
        <w:rPr>
          <w:rFonts w:ascii="Consolas"/>
          <w:b w:val="false"/>
          <w:i w:val="false"/>
          <w:color w:val="000000"/>
          <w:sz w:val="20"/>
        </w:rPr>
        <w:t>
</w:t>
      </w:r>
      <w:r>
        <w:rPr>
          <w:rFonts w:ascii="Consolas"/>
          <w:b w:val="false"/>
          <w:i w:val="false"/>
          <w:color w:val="000000"/>
          <w:sz w:val="20"/>
        </w:rPr>
        <w:t>
      Мемлекеттiк сатып алуды ұйымдастырушыда тиiстi бейiндегi мамандар болмаған жағдайда, ол сатып алынатын тауарға, жұмысқа, көрсетілетін қызметке мамандығы сәйкес келетiн мемлекеттiк қызметшiлердi не өзге мамандарды сарапшылар ретiнде жұмысқа тартады. Мемлекеттiк қызметшiлер сарапшылар ретiнде өтемсіз негiзде тартылады, ал өзге мамандар тараптардың уағдаластығы бойынша ақылы да, өтемсiз де негiзде тартылады.</w:t>
      </w:r>
      <w:r>
        <w:br/>
      </w:r>
      <w:r>
        <w:rPr>
          <w:rFonts w:ascii="Consolas"/>
          <w:b w:val="false"/>
          <w:i w:val="false"/>
          <w:color w:val="000000"/>
          <w:sz w:val="20"/>
        </w:rPr>
        <w:t>
</w:t>
      </w:r>
      <w:r>
        <w:rPr>
          <w:rFonts w:ascii="Consolas"/>
          <w:b w:val="false"/>
          <w:i w:val="false"/>
          <w:color w:val="000000"/>
          <w:sz w:val="20"/>
        </w:rPr>
        <w:t>
      Аукциондық комиссия шешiм қабылдаған кезде сарапшылардың дауыс беру құқығы болмайды.</w:t>
      </w:r>
      <w:r>
        <w:br/>
      </w:r>
      <w:r>
        <w:rPr>
          <w:rFonts w:ascii="Consolas"/>
          <w:b w:val="false"/>
          <w:i w:val="false"/>
          <w:color w:val="000000"/>
          <w:sz w:val="20"/>
        </w:rPr>
        <w:t>
</w:t>
      </w:r>
      <w:r>
        <w:rPr>
          <w:rFonts w:ascii="Consolas"/>
          <w:b w:val="false"/>
          <w:i w:val="false"/>
          <w:color w:val="000000"/>
          <w:sz w:val="20"/>
        </w:rPr>
        <w:t>
      Ақылы негiзде сарапшылар ретiнде тартылатын адамдарды таңдау осы Заңға сәйкес жүзеге асырылады.</w:t>
      </w:r>
      <w:r>
        <w:br/>
      </w:r>
      <w:r>
        <w:rPr>
          <w:rFonts w:ascii="Consolas"/>
          <w:b w:val="false"/>
          <w:i w:val="false"/>
          <w:color w:val="000000"/>
          <w:sz w:val="20"/>
        </w:rPr>
        <w:t>
</w:t>
      </w:r>
      <w:r>
        <w:rPr>
          <w:rFonts w:ascii="Consolas"/>
          <w:b w:val="false"/>
          <w:i w:val="false"/>
          <w:color w:val="000000"/>
          <w:sz w:val="20"/>
        </w:rPr>
        <w:t>
      7. Аукциондық комиссия аукционға қатысу өтiнiмдерінің бірінші бөлігін, егер онда ұсынылған өтінімдердің бірінші бөлігінің мәнiн қозғамайтын грамматикалық немесе арифметикалық қателер бар болса да, оны аукциондық құжаттаманың талаптарына сай келеді деп қарайды.</w:t>
      </w:r>
      <w:r>
        <w:br/>
      </w:r>
      <w:r>
        <w:rPr>
          <w:rFonts w:ascii="Consolas"/>
          <w:b w:val="false"/>
          <w:i w:val="false"/>
          <w:color w:val="000000"/>
          <w:sz w:val="20"/>
        </w:rPr>
        <w:t>
</w:t>
      </w:r>
      <w:r>
        <w:rPr>
          <w:rFonts w:ascii="Consolas"/>
          <w:b w:val="false"/>
          <w:i w:val="false"/>
          <w:color w:val="000000"/>
          <w:sz w:val="20"/>
        </w:rPr>
        <w:t>
      8. Әлеуетті өнім беруші, егер:</w:t>
      </w:r>
      <w:r>
        <w:br/>
      </w:r>
      <w:r>
        <w:rPr>
          <w:rFonts w:ascii="Consolas"/>
          <w:b w:val="false"/>
          <w:i w:val="false"/>
          <w:color w:val="000000"/>
          <w:sz w:val="20"/>
        </w:rPr>
        <w:t>
</w:t>
      </w:r>
      <w:r>
        <w:rPr>
          <w:rFonts w:ascii="Consolas"/>
          <w:b w:val="false"/>
          <w:i w:val="false"/>
          <w:color w:val="000000"/>
          <w:sz w:val="20"/>
        </w:rPr>
        <w:t>
      1) оның аукционға қатысу өтiнiмiнің бірінші бөлігі аукциондық құжаттама талаптарына сәйкес келмейді деп айқындалса;</w:t>
      </w:r>
      <w:r>
        <w:br/>
      </w:r>
      <w:r>
        <w:rPr>
          <w:rFonts w:ascii="Consolas"/>
          <w:b w:val="false"/>
          <w:i w:val="false"/>
          <w:color w:val="000000"/>
          <w:sz w:val="20"/>
        </w:rPr>
        <w:t>
</w:t>
      </w:r>
      <w:r>
        <w:rPr>
          <w:rFonts w:ascii="Consolas"/>
          <w:b w:val="false"/>
          <w:i w:val="false"/>
          <w:color w:val="000000"/>
          <w:sz w:val="20"/>
        </w:rPr>
        <w:t>
      2) аукционға қатысу өтiнiмін қамтамасыз етуді енгізбесе, аукционға қатысуға жiберiлмейдi (аукционға қатысушы деп танылмайды).</w:t>
      </w:r>
      <w:r>
        <w:br/>
      </w:r>
      <w:r>
        <w:rPr>
          <w:rFonts w:ascii="Consolas"/>
          <w:b w:val="false"/>
          <w:i w:val="false"/>
          <w:color w:val="000000"/>
          <w:sz w:val="20"/>
        </w:rPr>
        <w:t>
</w:t>
      </w:r>
      <w:r>
        <w:rPr>
          <w:rFonts w:ascii="Consolas"/>
          <w:b w:val="false"/>
          <w:i w:val="false"/>
          <w:color w:val="000000"/>
          <w:sz w:val="20"/>
        </w:rPr>
        <w:t>
      9. Аукционға қатысуға рұқсат беру туралы хаттамаға аукциондық комиссияның төрағасы және отырысқа қатысқан аукциондық комиссияның барлық мүшелерi, сондай-ақ аукциондық комиссияның хатшысы аукционға қатысуға әлеуетті өнім берушілерге рұқсат беру (аукционға қатысушылар деп тану) туралы шешiм қабылданған күні қол қояды.</w:t>
      </w:r>
      <w:r>
        <w:br/>
      </w:r>
      <w:r>
        <w:rPr>
          <w:rFonts w:ascii="Consolas"/>
          <w:b w:val="false"/>
          <w:i w:val="false"/>
          <w:color w:val="000000"/>
          <w:sz w:val="20"/>
        </w:rPr>
        <w:t>
</w:t>
      </w:r>
      <w:r>
        <w:rPr>
          <w:rFonts w:ascii="Consolas"/>
          <w:b w:val="false"/>
          <w:i w:val="false"/>
          <w:color w:val="000000"/>
          <w:sz w:val="20"/>
        </w:rPr>
        <w:t>
      Аукционға қатысуға рұқсат беру туралы хаттаманы аукциондық комиссияның хатшысы рұқсат беру туралы шешім қабылданған күні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көзделген, аукцион тәсілімен мемлекеттік сатып алуға қатысуға өтінімдерді тіркеудің электрондық журналына өздері туралы мәліметтер енгізілген барлық әлеуетті өнім берушілерге электрондық почта арқылы автоматты түрде хабарлай отырып, мемлекеттік сатып алу веб-порталында жариялайды.</w:t>
      </w:r>
      <w:r>
        <w:br/>
      </w:r>
      <w:r>
        <w:rPr>
          <w:rFonts w:ascii="Consolas"/>
          <w:b w:val="false"/>
          <w:i w:val="false"/>
          <w:color w:val="000000"/>
          <w:sz w:val="20"/>
        </w:rPr>
        <w:t>
</w:t>
      </w:r>
      <w:r>
        <w:rPr>
          <w:rFonts w:ascii="Consolas"/>
          <w:b w:val="false"/>
          <w:i w:val="false"/>
          <w:color w:val="000000"/>
          <w:sz w:val="20"/>
        </w:rPr>
        <w:t>
      10. Аукциондық комиссия екеуден аз әлеуетті өнім берушіні аукционның қатысушысы деп таныған жағдайда аукцион тәсілімен мемлекеттік сатып алу өтпеді деп танылады.</w:t>
      </w:r>
      <w:r>
        <w:br/>
      </w:r>
      <w:r>
        <w:rPr>
          <w:rFonts w:ascii="Consolas"/>
          <w:b w:val="false"/>
          <w:i w:val="false"/>
          <w:color w:val="000000"/>
          <w:sz w:val="20"/>
        </w:rPr>
        <w:t>
</w:t>
      </w:r>
      <w:r>
        <w:rPr>
          <w:rFonts w:ascii="Consolas"/>
          <w:b w:val="false"/>
          <w:i w:val="false"/>
          <w:color w:val="000000"/>
          <w:sz w:val="20"/>
        </w:rPr>
        <w:t>
      11. Аукциондық комиссияның аукционға қатысуға рұқсат беру туралы шешiмiне осы Заңның </w:t>
      </w:r>
      <w:r>
        <w:rPr>
          <w:rFonts w:ascii="Consolas"/>
          <w:b w:val="false"/>
          <w:i w:val="false"/>
          <w:color w:val="000000"/>
          <w:sz w:val="20"/>
        </w:rPr>
        <w:t>45-бабында</w:t>
      </w:r>
      <w:r>
        <w:rPr>
          <w:rFonts w:ascii="Consolas"/>
          <w:b w:val="false"/>
          <w:i w:val="false"/>
          <w:color w:val="000000"/>
          <w:sz w:val="20"/>
        </w:rPr>
        <w:t xml:space="preserve"> белгiленген тәртіппен шағым жасалуы мүмкiн.</w:t>
      </w:r>
      <w:r>
        <w:br/>
      </w:r>
      <w:r>
        <w:rPr>
          <w:rFonts w:ascii="Consolas"/>
          <w:b w:val="false"/>
          <w:i w:val="false"/>
          <w:color w:val="000000"/>
          <w:sz w:val="20"/>
        </w:rPr>
        <w:t>
      </w:t>
      </w:r>
      <w:r>
        <w:rPr>
          <w:rFonts w:ascii="Consolas"/>
          <w:b w:val="false"/>
          <w:i w:val="false"/>
          <w:color w:val="ff0000"/>
          <w:sz w:val="20"/>
        </w:rPr>
        <w:t xml:space="preserve">Ескерту. 6-тарау 35-6-баппен толықтырылды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w:t>
      </w:r>
    </w:p>
    <w:bookmarkEnd w:id="97"/>
    <w:bookmarkStart w:name="z787" w:id="98"/>
    <w:p>
      <w:pPr>
        <w:spacing w:after="0"/>
        <w:ind w:left="0"/>
        <w:jc w:val="left"/>
      </w:pPr>
      <w:r>
        <w:rPr>
          <w:rFonts w:ascii="Consolas"/>
          <w:b w:val="false"/>
          <w:i w:val="false"/>
          <w:color w:val="000000"/>
          <w:sz w:val="20"/>
        </w:rPr>
        <w:t>
      </w:t>
      </w:r>
      <w:r>
        <w:rPr>
          <w:rFonts w:ascii="Consolas"/>
          <w:b/>
          <w:i w:val="false"/>
          <w:color w:val="000000"/>
          <w:sz w:val="20"/>
        </w:rPr>
        <w:t>35-7-бап. Аукционды өткізу</w:t>
      </w:r>
    </w:p>
    <w:bookmarkEnd w:id="98"/>
    <w:bookmarkStart w:name="z788" w:id="99"/>
    <w:p>
      <w:pPr>
        <w:spacing w:after="0"/>
        <w:ind w:left="0"/>
        <w:jc w:val="left"/>
      </w:pPr>
      <w:r>
        <w:rPr>
          <w:rFonts w:ascii="Consolas"/>
          <w:b w:val="false"/>
          <w:i w:val="false"/>
          <w:color w:val="000000"/>
          <w:sz w:val="20"/>
        </w:rPr>
        <w:t>
      1. Аукцион мемлекеттік сатып алу веб-порталында, аукцион тәсілімен мемлекеттік сатып алудың жүзеге асырылатыны туралы хабарламада көрсетілген күні және мерзімде өткізіледі.</w:t>
      </w:r>
      <w:r>
        <w:br/>
      </w:r>
      <w:r>
        <w:rPr>
          <w:rFonts w:ascii="Consolas"/>
          <w:b w:val="false"/>
          <w:i w:val="false"/>
          <w:color w:val="000000"/>
          <w:sz w:val="20"/>
        </w:rPr>
        <w:t>
</w:t>
      </w:r>
      <w:r>
        <w:rPr>
          <w:rFonts w:ascii="Consolas"/>
          <w:b w:val="false"/>
          <w:i w:val="false"/>
          <w:color w:val="000000"/>
          <w:sz w:val="20"/>
        </w:rPr>
        <w:t>
      Аукционды өткізу күні аукционға қатысуға өтінімдерді қарау мерзімі аяқталатын күннен бастап екі жұмыс күні өткеннен кейінгі келесі жұмыс күні болып табылады.</w:t>
      </w:r>
      <w:r>
        <w:br/>
      </w:r>
      <w:r>
        <w:rPr>
          <w:rFonts w:ascii="Consolas"/>
          <w:b w:val="false"/>
          <w:i w:val="false"/>
          <w:color w:val="000000"/>
          <w:sz w:val="20"/>
        </w:rPr>
        <w:t>
</w:t>
      </w:r>
      <w:r>
        <w:rPr>
          <w:rFonts w:ascii="Consolas"/>
          <w:b w:val="false"/>
          <w:i w:val="false"/>
          <w:color w:val="000000"/>
          <w:sz w:val="20"/>
        </w:rPr>
        <w:t>
      2. Аукционға қатысушылар деп танылған әлеуетті өнім берушілер аукционға қатысады.</w:t>
      </w:r>
      <w:r>
        <w:br/>
      </w:r>
      <w:r>
        <w:rPr>
          <w:rFonts w:ascii="Consolas"/>
          <w:b w:val="false"/>
          <w:i w:val="false"/>
          <w:color w:val="000000"/>
          <w:sz w:val="20"/>
        </w:rPr>
        <w:t>
</w:t>
      </w:r>
      <w:r>
        <w:rPr>
          <w:rFonts w:ascii="Consolas"/>
          <w:b w:val="false"/>
          <w:i w:val="false"/>
          <w:color w:val="000000"/>
          <w:sz w:val="20"/>
        </w:rPr>
        <w:t>
      3. Аукцион өткізілетін аукционның нысанасы болып табылатын тауарды, жұмысты, көрсетілетін қызметті сатып алу үшін бөлінген сомадан бастап баға туралы ағымдағы ұсынысты аукцион адымына төмендету жолымен жүргізіледі.</w:t>
      </w:r>
      <w:r>
        <w:br/>
      </w:r>
      <w:r>
        <w:rPr>
          <w:rFonts w:ascii="Consolas"/>
          <w:b w:val="false"/>
          <w:i w:val="false"/>
          <w:color w:val="000000"/>
          <w:sz w:val="20"/>
        </w:rPr>
        <w:t>
</w:t>
      </w:r>
      <w:r>
        <w:rPr>
          <w:rFonts w:ascii="Consolas"/>
          <w:b w:val="false"/>
          <w:i w:val="false"/>
          <w:color w:val="000000"/>
          <w:sz w:val="20"/>
        </w:rPr>
        <w:t>
      Аукцион адымы өткізілетін аукционның нысанасы болып табылатын тауарды, жұмысты, көрсетілетін қызметтi сатып алу үшін бөлінген соманың жарты (0,5) пайызынан бес пайызына дейінгіні құрайды.</w:t>
      </w:r>
      <w:r>
        <w:br/>
      </w:r>
      <w:r>
        <w:rPr>
          <w:rFonts w:ascii="Consolas"/>
          <w:b w:val="false"/>
          <w:i w:val="false"/>
          <w:color w:val="000000"/>
          <w:sz w:val="20"/>
        </w:rPr>
        <w:t>
</w:t>
      </w:r>
      <w:r>
        <w:rPr>
          <w:rFonts w:ascii="Consolas"/>
          <w:b w:val="false"/>
          <w:i w:val="false"/>
          <w:color w:val="000000"/>
          <w:sz w:val="20"/>
        </w:rPr>
        <w:t>
      4. Аукционды өткізу кезінде аукционға қатысушылар өткізілетін аукционның нысанасы болып табылатын тауардың, жұмыстың, көрсетілетін қызметтiң бағасы туралы ұсыныстар береді, ол баға туралы ағымдағы ең төменгі ұсынысты аукцион адымы шегіндегі шамаға төмендетуді көздейді.</w:t>
      </w:r>
      <w:r>
        <w:br/>
      </w:r>
      <w:r>
        <w:rPr>
          <w:rFonts w:ascii="Consolas"/>
          <w:b w:val="false"/>
          <w:i w:val="false"/>
          <w:color w:val="000000"/>
          <w:sz w:val="20"/>
        </w:rPr>
        <w:t>
</w:t>
      </w:r>
      <w:r>
        <w:rPr>
          <w:rFonts w:ascii="Consolas"/>
          <w:b w:val="false"/>
          <w:i w:val="false"/>
          <w:color w:val="000000"/>
          <w:sz w:val="20"/>
        </w:rPr>
        <w:t>
      5. Аукционды өткізу кезінде аукционның кез келген қатысушысы ағымдағы ең төмен ұсыныс болмаған жағдайда, аукцион адымына қарамастан, өткізілетін аукционның нысанасы болып табылатын тауарды, жұмысты, көрсетілетін қызметтi сатып алу үшін бөлінген сомадан төмендетілген, өткізілетін аукционның нысанасы болып табылатын тауардың, жұмыстың, көрсетілетін қызметтiң бағасы туралы ұсыныс беруге құқылы.</w:t>
      </w:r>
      <w:r>
        <w:br/>
      </w:r>
      <w:r>
        <w:rPr>
          <w:rFonts w:ascii="Consolas"/>
          <w:b w:val="false"/>
          <w:i w:val="false"/>
          <w:color w:val="000000"/>
          <w:sz w:val="20"/>
        </w:rPr>
        <w:t>
</w:t>
      </w:r>
      <w:r>
        <w:rPr>
          <w:rFonts w:ascii="Consolas"/>
          <w:b w:val="false"/>
          <w:i w:val="false"/>
          <w:color w:val="000000"/>
          <w:sz w:val="20"/>
        </w:rPr>
        <w:t>
      6. Егер аукционның осы қатысушысы өткізілетін аукционның нысанасы болып табылатын тауардың, жұмыстың, көрсетілетін қызметтің бағасы туралы ағымдағы ең төмен ұсынысты берген болса, аукционға қатысушының аукционның нысанасы болып табылатын тауардың, жұмыстың, көрсетілетін қызметтiң бағасы туралы осындай ұсыныстан төмен болатын, өткізілетін аукционның нысанасы болып табылатын тауардың, жұмыстың, көрсетілетін қызметтiң бағасы туралы ұсыныс беруге құқығы жоқ.</w:t>
      </w:r>
      <w:r>
        <w:br/>
      </w:r>
      <w:r>
        <w:rPr>
          <w:rFonts w:ascii="Consolas"/>
          <w:b w:val="false"/>
          <w:i w:val="false"/>
          <w:color w:val="000000"/>
          <w:sz w:val="20"/>
        </w:rPr>
        <w:t>
</w:t>
      </w:r>
      <w:r>
        <w:rPr>
          <w:rFonts w:ascii="Consolas"/>
          <w:b w:val="false"/>
          <w:i w:val="false"/>
          <w:color w:val="000000"/>
          <w:sz w:val="20"/>
        </w:rPr>
        <w:t>
      7. Аукционға қатысушылардың өткізілетін аукционның нысанасы болып табылатын тауардың, жұмыстың, көрсетілетін қызметтің бағасы туралы ұсыныстарын қабылдау уақыты аукционды өткізу басталғаннан бастап отыз минутты, сондай-ақ өткізілетін аукционның нысанасы болып табылатын тауардың, жұмыстың, көрсетілетін қызметтің бағасы туралы соңғы ұсыныс келіп түскеннен кейінгі он минутты құрайды. Егер көрсетілген уақыт ішінде өткізілетін аукционның нысанасы болып табылатын тауардың, жұмыстың, көрсетілетін қызметтiң неғұрлым төмен бағасы туралы бір де бір ұсыныс келіп түспесе, аукцион аяқталады.</w:t>
      </w:r>
      <w:r>
        <w:br/>
      </w:r>
      <w:r>
        <w:rPr>
          <w:rFonts w:ascii="Consolas"/>
          <w:b w:val="false"/>
          <w:i w:val="false"/>
          <w:color w:val="000000"/>
          <w:sz w:val="20"/>
        </w:rPr>
        <w:t>
</w:t>
      </w:r>
      <w:r>
        <w:rPr>
          <w:rFonts w:ascii="Consolas"/>
          <w:b w:val="false"/>
          <w:i w:val="false"/>
          <w:color w:val="000000"/>
          <w:sz w:val="20"/>
        </w:rPr>
        <w:t>
      8. Егер өткізілетін аукционның нысанасы болып табылатын тауардың, жұмыстың, көрсетілетін қызметтің аукционның басқа бір қатысушысы ұсынған бағасына тең бағасы ұсынылса, аукционның нысанасы болып табылатын тауардың, жұмыстың, көрсетілетін қызметтің бағасы туралы басқа ұсыныстарға қарағанда бұрынырақ келіп түскен ұсыныс үздік болып танылады.</w:t>
      </w:r>
      <w:r>
        <w:br/>
      </w:r>
      <w:r>
        <w:rPr>
          <w:rFonts w:ascii="Consolas"/>
          <w:b w:val="false"/>
          <w:i w:val="false"/>
          <w:color w:val="000000"/>
          <w:sz w:val="20"/>
        </w:rPr>
        <w:t>
</w:t>
      </w:r>
      <w:r>
        <w:rPr>
          <w:rFonts w:ascii="Consolas"/>
          <w:b w:val="false"/>
          <w:i w:val="false"/>
          <w:color w:val="000000"/>
          <w:sz w:val="20"/>
        </w:rPr>
        <w:t>
      9. Егер аукционды өткізу басталғаннан кейінгі отыз минут ішінде аукционға қатысушылардың бір де біреуі өткізілетін аукционның нысанасы болып табылатын тауардың, жұмыстың, көрсетілетін қызметтiң бағасы туралы ұсыныс бермеген болса, осы баптың 4-тармағына сәйкес, аукцион өтпеді деп танылады.</w:t>
      </w:r>
      <w:r>
        <w:br/>
      </w:r>
      <w:r>
        <w:rPr>
          <w:rFonts w:ascii="Consolas"/>
          <w:b w:val="false"/>
          <w:i w:val="false"/>
          <w:color w:val="000000"/>
          <w:sz w:val="20"/>
        </w:rPr>
        <w:t>
</w:t>
      </w:r>
      <w:r>
        <w:rPr>
          <w:rFonts w:ascii="Consolas"/>
          <w:b w:val="false"/>
          <w:i w:val="false"/>
          <w:color w:val="000000"/>
          <w:sz w:val="20"/>
        </w:rPr>
        <w:t>
      10. Аукционды өткізудің нәтижелері туралы хаттама аукционды өткізу аяқталған күні автоматты түрде қалыптастырылады және мемлекеттiк сатып алу веб-порталында орналастырылады.</w:t>
      </w:r>
      <w:r>
        <w:br/>
      </w:r>
      <w:r>
        <w:rPr>
          <w:rFonts w:ascii="Consolas"/>
          <w:b w:val="false"/>
          <w:i w:val="false"/>
          <w:color w:val="000000"/>
          <w:sz w:val="20"/>
        </w:rPr>
        <w:t>
      </w:t>
      </w:r>
      <w:r>
        <w:rPr>
          <w:rFonts w:ascii="Consolas"/>
          <w:b w:val="false"/>
          <w:i w:val="false"/>
          <w:color w:val="ff0000"/>
          <w:sz w:val="20"/>
        </w:rPr>
        <w:t xml:space="preserve">Ескерту. 6-тарау 35-7-баппен толықтырылды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w:t>
      </w:r>
    </w:p>
    <w:bookmarkEnd w:id="99"/>
    <w:bookmarkStart w:name="z800" w:id="100"/>
    <w:p>
      <w:pPr>
        <w:spacing w:after="0"/>
        <w:ind w:left="0"/>
        <w:jc w:val="left"/>
      </w:pPr>
      <w:r>
        <w:rPr>
          <w:rFonts w:ascii="Consolas"/>
          <w:b w:val="false"/>
          <w:i w:val="false"/>
          <w:color w:val="000000"/>
          <w:sz w:val="20"/>
        </w:rPr>
        <w:t>
      </w:t>
      </w:r>
      <w:r>
        <w:rPr>
          <w:rFonts w:ascii="Consolas"/>
          <w:b/>
          <w:i w:val="false"/>
          <w:color w:val="000000"/>
          <w:sz w:val="20"/>
        </w:rPr>
        <w:t>35-8-бап. Аукционға қатысуға өтінімдердің екінші</w:t>
      </w:r>
      <w:r>
        <w:br/>
      </w:r>
      <w:r>
        <w:rPr>
          <w:rFonts w:ascii="Consolas"/>
          <w:b w:val="false"/>
          <w:i w:val="false"/>
          <w:color w:val="000000"/>
          <w:sz w:val="20"/>
        </w:rPr>
        <w:t>
                 </w:t>
      </w:r>
      <w:r>
        <w:rPr>
          <w:rFonts w:ascii="Consolas"/>
          <w:b/>
          <w:i w:val="false"/>
          <w:color w:val="000000"/>
          <w:sz w:val="20"/>
        </w:rPr>
        <w:t>бөліктерін қарау</w:t>
      </w:r>
    </w:p>
    <w:bookmarkEnd w:id="100"/>
    <w:bookmarkStart w:name="z801" w:id="101"/>
    <w:p>
      <w:pPr>
        <w:spacing w:after="0"/>
        <w:ind w:left="0"/>
        <w:jc w:val="left"/>
      </w:pPr>
      <w:r>
        <w:rPr>
          <w:rFonts w:ascii="Consolas"/>
          <w:b w:val="false"/>
          <w:i w:val="false"/>
          <w:color w:val="000000"/>
          <w:sz w:val="20"/>
        </w:rPr>
        <w:t>
      1. Аукциондық комиссияға аукционға қатысушылар деп танылған әлеуетті өнім берушілердің аукционға қатысуға өтінімдерінің екінші бөлігін қарауға рұқсатты мемлекеттiк сатып алу веб-порталы аукцион аяқталған және аукцион қорытындылары туралы хаттама орналастырылған күні автоматты түрде береді.</w:t>
      </w:r>
      <w:r>
        <w:br/>
      </w:r>
      <w:r>
        <w:rPr>
          <w:rFonts w:ascii="Consolas"/>
          <w:b w:val="false"/>
          <w:i w:val="false"/>
          <w:color w:val="000000"/>
          <w:sz w:val="20"/>
        </w:rPr>
        <w:t>
</w:t>
      </w:r>
      <w:r>
        <w:rPr>
          <w:rFonts w:ascii="Consolas"/>
          <w:b w:val="false"/>
          <w:i w:val="false"/>
          <w:color w:val="000000"/>
          <w:sz w:val="20"/>
        </w:rPr>
        <w:t>
      2. Аукциондық комиссия күнтізбелік жеті күннен кешіктірілмейтін мерзімде аукционға қатысуға өтінімдердің екінші бөліктерін қарайды және аукционға қатысушылар деп танылған әлеуетті өнім берушілердің аукциондық құжаттамада белгіленген біліктілік талаптарына сай келуі немесе сай келмеуі туралы шешім қабылдайды.</w:t>
      </w:r>
      <w:r>
        <w:br/>
      </w:r>
      <w:r>
        <w:rPr>
          <w:rFonts w:ascii="Consolas"/>
          <w:b w:val="false"/>
          <w:i w:val="false"/>
          <w:color w:val="000000"/>
          <w:sz w:val="20"/>
        </w:rPr>
        <w:t>
</w:t>
      </w:r>
      <w:r>
        <w:rPr>
          <w:rFonts w:ascii="Consolas"/>
          <w:b w:val="false"/>
          <w:i w:val="false"/>
          <w:color w:val="000000"/>
          <w:sz w:val="20"/>
        </w:rPr>
        <w:t>
      Әлеуетті өнім берушінің аукциондық құжаттамада белгіленген біліктілік талаптарына сай келмеуі туралы шешім қабылданған жағдайда, аукционға қатысуға өтінімдердің екінші бөліктерін қарау хаттамасы ресімделеді және мемлекеттік сатып алу веб-порталында жарияланады, оған аукциондық комиссияның төрағасы және отырысқа қатысқан барлық мүшелері, сондай-ақ аукциондық комиссияның хатшысы аукционға қатысуға өтінімдердің екінші бөліктерін қарау хаттамасы ресімделген күні қол қояды.</w:t>
      </w:r>
      <w:r>
        <w:br/>
      </w:r>
      <w:r>
        <w:rPr>
          <w:rFonts w:ascii="Consolas"/>
          <w:b w:val="false"/>
          <w:i w:val="false"/>
          <w:color w:val="000000"/>
          <w:sz w:val="20"/>
        </w:rPr>
        <w:t>
</w:t>
      </w:r>
      <w:r>
        <w:rPr>
          <w:rFonts w:ascii="Consolas"/>
          <w:b w:val="false"/>
          <w:i w:val="false"/>
          <w:color w:val="000000"/>
          <w:sz w:val="20"/>
        </w:rPr>
        <w:t>
      Аукционға қатысуға өтінімдердің екінші бөліктерін қарау хаттамасында әлеуетті өнім берушілердің аукциондық құжаттамада белгіленген біліктілік талаптарына сәйкес келмеу себептері көрсетілген ақпарат қамтылуға тиіс.</w:t>
      </w:r>
      <w:r>
        <w:br/>
      </w:r>
      <w:r>
        <w:rPr>
          <w:rFonts w:ascii="Consolas"/>
          <w:b w:val="false"/>
          <w:i w:val="false"/>
          <w:color w:val="000000"/>
          <w:sz w:val="20"/>
        </w:rPr>
        <w:t>
</w:t>
      </w:r>
      <w:r>
        <w:rPr>
          <w:rFonts w:ascii="Consolas"/>
          <w:b w:val="false"/>
          <w:i w:val="false"/>
          <w:color w:val="000000"/>
          <w:sz w:val="20"/>
        </w:rPr>
        <w:t>
      Аукциондық комиссия аукциондық құжаттамада белгіленген біліктілік талаптарына сай келмейтін әлеуетті өнім берушілер анықталған жағдайда, мұндай әлеуетті өнім берушілерге аукционға қатысуға өтінімдердің екінші бөліктерін қарау хаттамасы жарияланған күннен бастап үш жұмыс күні ішінде аукционға қатысуға өтінімдердің екінші бөліктерін аукциондық құжаттамада белгіленген біліктілік талаптарына сәйкес келтіру құқығын береді.</w:t>
      </w:r>
      <w:r>
        <w:br/>
      </w:r>
      <w:r>
        <w:rPr>
          <w:rFonts w:ascii="Consolas"/>
          <w:b w:val="false"/>
          <w:i w:val="false"/>
          <w:color w:val="000000"/>
          <w:sz w:val="20"/>
        </w:rPr>
        <w:t>
</w:t>
      </w:r>
      <w:r>
        <w:rPr>
          <w:rFonts w:ascii="Consolas"/>
          <w:b w:val="false"/>
          <w:i w:val="false"/>
          <w:color w:val="000000"/>
          <w:sz w:val="20"/>
        </w:rPr>
        <w:t>
      3. Аукционға қатысуға өтінімдердің екінші бөлігін қарау кезінде аукциондық комиссия:</w:t>
      </w:r>
      <w:r>
        <w:br/>
      </w:r>
      <w:r>
        <w:rPr>
          <w:rFonts w:ascii="Consolas"/>
          <w:b w:val="false"/>
          <w:i w:val="false"/>
          <w:color w:val="000000"/>
          <w:sz w:val="20"/>
        </w:rPr>
        <w:t>
</w:t>
      </w:r>
      <w:r>
        <w:rPr>
          <w:rFonts w:ascii="Consolas"/>
          <w:b w:val="false"/>
          <w:i w:val="false"/>
          <w:color w:val="000000"/>
          <w:sz w:val="20"/>
        </w:rPr>
        <w:t>
      1) аукционға қатысуға өтінімдердің екінші бөлігін қарауды жеңілдету үшін аукционға қатысушылар деп танылған әлеуетті өнім берушілерден материалдар мен түсіндірмелерді жазбаша нысанда және (немесе) электрондық құжат нысанында сұратуға;</w:t>
      </w:r>
      <w:r>
        <w:br/>
      </w:r>
      <w:r>
        <w:rPr>
          <w:rFonts w:ascii="Consolas"/>
          <w:b w:val="false"/>
          <w:i w:val="false"/>
          <w:color w:val="000000"/>
          <w:sz w:val="20"/>
        </w:rPr>
        <w:t>
</w:t>
      </w:r>
      <w:r>
        <w:rPr>
          <w:rFonts w:ascii="Consolas"/>
          <w:b w:val="false"/>
          <w:i w:val="false"/>
          <w:color w:val="000000"/>
          <w:sz w:val="20"/>
        </w:rPr>
        <w:t>
      2) аукционға қатысуға өтінімдердің екінші бөлігінде қамтылған мәліметтерді нақтылау мақсатында қажетті ақпаратты тиісті жеке немесе заңды тұлғалардан, мемлекеттiк органдардан жазбаша нысанда және (немесе) электрондық құжат нысанында сұратуға құқылы.</w:t>
      </w:r>
      <w:r>
        <w:br/>
      </w:r>
      <w:r>
        <w:rPr>
          <w:rFonts w:ascii="Consolas"/>
          <w:b w:val="false"/>
          <w:i w:val="false"/>
          <w:color w:val="000000"/>
          <w:sz w:val="20"/>
        </w:rPr>
        <w:t>
</w:t>
      </w:r>
      <w:r>
        <w:rPr>
          <w:rFonts w:ascii="Consolas"/>
          <w:b w:val="false"/>
          <w:i w:val="false"/>
          <w:color w:val="000000"/>
          <w:sz w:val="20"/>
        </w:rPr>
        <w:t>
      Аукционға қатысуға өтінімдерді аукциондық құжаттамада белгіленген біліктілік талаптарына сәйкес келтірудің осы баптың 2-тармағының төртінші бөлігінде көзделген мерзімі өткеннен кейін аукционға қатысуға өтінімдерді жеткіліксіз құжаттармен толықтырудан, аукционға қатысуға өтінімде ұсынылған құжаттарды ауыстырудан, тиісінше ресімделмеген құжаттарды сәйкес келтіруден көрінетін аукционға қатысуға өтінімді аукциондық құжаттаманың талаптарына сәйкес келтіруге байланысты аукциондық комиссияның сауал жіберуіне және өзге де әрекеттеріне жол берілмейді.</w:t>
      </w:r>
      <w:r>
        <w:br/>
      </w:r>
      <w:r>
        <w:rPr>
          <w:rFonts w:ascii="Consolas"/>
          <w:b w:val="false"/>
          <w:i w:val="false"/>
          <w:color w:val="000000"/>
          <w:sz w:val="20"/>
        </w:rPr>
        <w:t>
</w:t>
      </w:r>
      <w:r>
        <w:rPr>
          <w:rFonts w:ascii="Consolas"/>
          <w:b w:val="false"/>
          <w:i w:val="false"/>
          <w:color w:val="000000"/>
          <w:sz w:val="20"/>
        </w:rPr>
        <w:t>
      Аукциондық комиссия аукционға қатысуға өтінімдердің екінші бөлігін, егер онда ұсынылған өтінімдердің екінші бөлігінің мәнін қозғамайтын грамматикалық немесе арифметикалық қателер бар болса, аукциондық құжаттаманың талаптарына сай келеді деп қарайды.</w:t>
      </w:r>
      <w:r>
        <w:br/>
      </w:r>
      <w:r>
        <w:rPr>
          <w:rFonts w:ascii="Consolas"/>
          <w:b w:val="false"/>
          <w:i w:val="false"/>
          <w:color w:val="000000"/>
          <w:sz w:val="20"/>
        </w:rPr>
        <w:t>
</w:t>
      </w:r>
      <w:r>
        <w:rPr>
          <w:rFonts w:ascii="Consolas"/>
          <w:b w:val="false"/>
          <w:i w:val="false"/>
          <w:color w:val="000000"/>
          <w:sz w:val="20"/>
        </w:rPr>
        <w:t>
      4. Әлеуетті өнім беруші осы Заңда және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көзделген жағдайларда біліктілік талаптарына сәйкес келмейді деп танылады.</w:t>
      </w:r>
      <w:r>
        <w:br/>
      </w:r>
      <w:r>
        <w:rPr>
          <w:rFonts w:ascii="Consolas"/>
          <w:b w:val="false"/>
          <w:i w:val="false"/>
          <w:color w:val="000000"/>
          <w:sz w:val="20"/>
        </w:rPr>
        <w:t>
</w:t>
      </w:r>
      <w:r>
        <w:rPr>
          <w:rFonts w:ascii="Consolas"/>
          <w:b w:val="false"/>
          <w:i w:val="false"/>
          <w:color w:val="000000"/>
          <w:sz w:val="20"/>
        </w:rPr>
        <w:t>
      5. Аукционға қатысуға өтінімдердің екінші бөлігін қарау нәтижелері бойынша аукциондық комиссия аукционға қатысушылар деп танылған және аукциондық құжаттамада баға туралы ең төмен ұсыныс бойынша белгіленген біліктілік талаптарына сәйкес келетін әлеуетті өнім берушілер қатарынан аукцион жеңімпазын айқындайды және аукционға қатысушылар деп танылған және аукциондық құжаттамада белгіленген біліктілік талаптары болған кезде, оларға сәйкес келетін әлеуетті өнім берушілер қатарынан мемлекеттік сатып алу туралы шарт жасасуға үміткерлерді айқындайды не осы баптың 6-тармағында көзделген жағдайда аукционды өтпеді деп таниды.</w:t>
      </w:r>
      <w:r>
        <w:br/>
      </w:r>
      <w:r>
        <w:rPr>
          <w:rFonts w:ascii="Consolas"/>
          <w:b w:val="false"/>
          <w:i w:val="false"/>
          <w:color w:val="000000"/>
          <w:sz w:val="20"/>
        </w:rPr>
        <w:t>
</w:t>
      </w:r>
      <w:r>
        <w:rPr>
          <w:rFonts w:ascii="Consolas"/>
          <w:b w:val="false"/>
          <w:i w:val="false"/>
          <w:color w:val="000000"/>
          <w:sz w:val="20"/>
        </w:rPr>
        <w:t>
      5-1. Егер аукционға қатысуға өтінімдердің екінші бөліктерін қарау нәтижелері бойынша аукциондық комиссия бір ғана әлеуетті өнім берушіні аукциондық құжаттамада белгіленген біліктілік талаптарына сай келеді деп таныған болса, онда мұндай әлеуетті өнім беруші аукцион жеңімпазы деп танылады.</w:t>
      </w:r>
      <w:r>
        <w:br/>
      </w:r>
      <w:r>
        <w:rPr>
          <w:rFonts w:ascii="Consolas"/>
          <w:b w:val="false"/>
          <w:i w:val="false"/>
          <w:color w:val="000000"/>
          <w:sz w:val="20"/>
        </w:rPr>
        <w:t>
</w:t>
      </w:r>
      <w:r>
        <w:rPr>
          <w:rFonts w:ascii="Consolas"/>
          <w:b w:val="false"/>
          <w:i w:val="false"/>
          <w:color w:val="000000"/>
          <w:sz w:val="20"/>
        </w:rPr>
        <w:t>
      6. Егер аукционға қатысушы деп танылған және баға туралы ұсыныс берген бір де бір әлеуетті өнім беруші аукциондық құжаттамада белгіленген біліктілік талаптарына сәйкес келмесе, аукцион тәсілімен мемлекеттiк сатып алу өтпеді деп танылады.</w:t>
      </w:r>
      <w:r>
        <w:br/>
      </w:r>
      <w:r>
        <w:rPr>
          <w:rFonts w:ascii="Consolas"/>
          <w:b w:val="false"/>
          <w:i w:val="false"/>
          <w:color w:val="000000"/>
          <w:sz w:val="20"/>
        </w:rPr>
        <w:t>
</w:t>
      </w:r>
      <w:r>
        <w:rPr>
          <w:rFonts w:ascii="Consolas"/>
          <w:b w:val="false"/>
          <w:i w:val="false"/>
          <w:color w:val="000000"/>
          <w:sz w:val="20"/>
        </w:rPr>
        <w:t>
      7. Аукционның қорытындылары туралы хаттамаға аукциондық комиссияның төрағасы және қатысып отырған барлық мүшелері, сондай-ақ аукциондық комиссияның хатшысы аукционның қорытындылары туралы шешім қабылданған күні қол қояды.</w:t>
      </w:r>
      <w:r>
        <w:br/>
      </w:r>
      <w:r>
        <w:rPr>
          <w:rFonts w:ascii="Consolas"/>
          <w:b w:val="false"/>
          <w:i w:val="false"/>
          <w:color w:val="000000"/>
          <w:sz w:val="20"/>
        </w:rPr>
        <w:t>
</w:t>
      </w:r>
      <w:r>
        <w:rPr>
          <w:rFonts w:ascii="Consolas"/>
          <w:b w:val="false"/>
          <w:i w:val="false"/>
          <w:color w:val="000000"/>
          <w:sz w:val="20"/>
        </w:rPr>
        <w:t>
      Аукциондық комиссияның хатшысы аукцион қорытындылары туралы хаттамаға қол қойылған күні оны қалыптастырады және мемлекеттік сатып алу веб-порталында орналастырады.</w:t>
      </w:r>
      <w:r>
        <w:br/>
      </w:r>
      <w:r>
        <w:rPr>
          <w:rFonts w:ascii="Consolas"/>
          <w:b w:val="false"/>
          <w:i w:val="false"/>
          <w:color w:val="000000"/>
          <w:sz w:val="20"/>
        </w:rPr>
        <w:t>
</w:t>
      </w:r>
      <w:r>
        <w:rPr>
          <w:rFonts w:ascii="Consolas"/>
          <w:b w:val="false"/>
          <w:i w:val="false"/>
          <w:color w:val="000000"/>
          <w:sz w:val="20"/>
        </w:rPr>
        <w:t>
      8. Тапсырыс беруші аукцион қорытындылары туралы хаттама бекітілген күннен бастап бес жұмыс күні ішінде мемлекеттік сатып алу туралы шарт жобасына қол қояды және оны аукцион жеңімпазына жібереді.</w:t>
      </w:r>
      <w:r>
        <w:br/>
      </w:r>
      <w:r>
        <w:rPr>
          <w:rFonts w:ascii="Consolas"/>
          <w:b w:val="false"/>
          <w:i w:val="false"/>
          <w:color w:val="000000"/>
          <w:sz w:val="20"/>
        </w:rPr>
        <w:t>
</w:t>
      </w:r>
      <w:r>
        <w:rPr>
          <w:rFonts w:ascii="Consolas"/>
          <w:b w:val="false"/>
          <w:i w:val="false"/>
          <w:color w:val="000000"/>
          <w:sz w:val="20"/>
        </w:rPr>
        <w:t>
      9. Аукцион жеңімпазы не осы баптың 10 және 11-тармақтарында көзделген жағдайларда, мемлекеттік сатып алу туралы шарт жасасуға үміткер мемлекеттік сатып алу туралы шартқа тапсырыс беруші қол қойған мемлекеттік сатып алу туралы шарт өзіне берілген күннен бастап жеті жұмыс күні ішінде қол қоюға және оны ұсынуға тиіс.</w:t>
      </w:r>
      <w:r>
        <w:br/>
      </w:r>
      <w:r>
        <w:rPr>
          <w:rFonts w:ascii="Consolas"/>
          <w:b w:val="false"/>
          <w:i w:val="false"/>
          <w:color w:val="000000"/>
          <w:sz w:val="20"/>
        </w:rPr>
        <w:t>
</w:t>
      </w:r>
      <w:r>
        <w:rPr>
          <w:rFonts w:ascii="Consolas"/>
          <w:b w:val="false"/>
          <w:i w:val="false"/>
          <w:color w:val="000000"/>
          <w:sz w:val="20"/>
        </w:rPr>
        <w:t>
      Мемлекеттік сатып алу туралы шарттың елеулі талаптарына өзгерістер және (немесе) толықтырулар енгізуге жол берілмейді.</w:t>
      </w:r>
      <w:r>
        <w:br/>
      </w:r>
      <w:r>
        <w:rPr>
          <w:rFonts w:ascii="Consolas"/>
          <w:b w:val="false"/>
          <w:i w:val="false"/>
          <w:color w:val="000000"/>
          <w:sz w:val="20"/>
        </w:rPr>
        <w:t>
</w:t>
      </w:r>
      <w:r>
        <w:rPr>
          <w:rFonts w:ascii="Consolas"/>
          <w:b w:val="false"/>
          <w:i w:val="false"/>
          <w:color w:val="000000"/>
          <w:sz w:val="20"/>
        </w:rPr>
        <w:t>
      Мемлекеттік сатып алу туралы шарт жасасудан жалтарған аукцион жеңімпазы осы Заңда белгіленген тәртіппен мемлекеттік сатып алудың жосықсыз қатысушылары тізіліміне енгізіледі.</w:t>
      </w:r>
      <w:r>
        <w:br/>
      </w:r>
      <w:r>
        <w:rPr>
          <w:rFonts w:ascii="Consolas"/>
          <w:b w:val="false"/>
          <w:i w:val="false"/>
          <w:color w:val="000000"/>
          <w:sz w:val="20"/>
        </w:rPr>
        <w:t>
</w:t>
      </w:r>
      <w:r>
        <w:rPr>
          <w:rFonts w:ascii="Consolas"/>
          <w:b w:val="false"/>
          <w:i w:val="false"/>
          <w:color w:val="000000"/>
          <w:sz w:val="20"/>
        </w:rPr>
        <w:t>
      10. Егер аукцион жеңімпазы мемлекеттік сатып алу туралы шарт жасасудан жалтарса, тапсырыс беруші өзінің баға туралы ұсынысы мемлекеттік сатып алу туралы шарт жасасудан жалтарған аукцион жеңімпазының баға туралы ұсынысынан кейін ең төмен болып табылатын мемлекеттік сатып алу туралы шарт жасасуға үміткермен мемлекеттік сатып алу туралы шарт жасасуға құқылы.</w:t>
      </w:r>
      <w:r>
        <w:br/>
      </w:r>
      <w:r>
        <w:rPr>
          <w:rFonts w:ascii="Consolas"/>
          <w:b w:val="false"/>
          <w:i w:val="false"/>
          <w:color w:val="000000"/>
          <w:sz w:val="20"/>
        </w:rPr>
        <w:t>
</w:t>
      </w:r>
      <w:r>
        <w:rPr>
          <w:rFonts w:ascii="Consolas"/>
          <w:b w:val="false"/>
          <w:i w:val="false"/>
          <w:color w:val="000000"/>
          <w:sz w:val="20"/>
        </w:rPr>
        <w:t>
      11. Мемлекеттік сатып алу туралы шарт жасасуға үміткер мемлекеттік сатып алу туралы қол қойылған шартты осы баптың 9-тармағында көзделген, белгіленген мерзімде табыс етпеген жағдайда, тапсырыс беруші өзінің баға туралы ұсынысы мемлекеттік сатып алу туралы қол қойылған шартты табыс етпеген, мемлекеттік сатып алу туралы шарт жасасуға үміткердің баға туралы ұсынысынан кейін ең төмен болып табылатын, мемлекеттік сатып алу туралы шарт жасасуға үміткермен мемлекеттік сатып алу туралы шарт жасасуға құқылы.</w:t>
      </w:r>
      <w:r>
        <w:br/>
      </w:r>
      <w:r>
        <w:rPr>
          <w:rFonts w:ascii="Consolas"/>
          <w:b w:val="false"/>
          <w:i w:val="false"/>
          <w:color w:val="000000"/>
          <w:sz w:val="20"/>
        </w:rPr>
        <w:t>
</w:t>
      </w:r>
      <w:r>
        <w:rPr>
          <w:rFonts w:ascii="Consolas"/>
          <w:b w:val="false"/>
          <w:i w:val="false"/>
          <w:color w:val="000000"/>
          <w:sz w:val="20"/>
        </w:rPr>
        <w:t>
      Аукцион жеңімпазын қоспағанда, мемлекеттік сатып алу туралы қол қойылған шартты осы баптың 9-тармағында белгіленген мерзімде табыс етпеген, мемлекеттік сатып алу туралы шарт жасасуға үміткерлер, осы Заңда көзделген мемлекеттік сатып алудың жосықсыз қатысушылары тізіліміне енгізілмейді.</w:t>
      </w:r>
      <w:r>
        <w:br/>
      </w:r>
      <w:r>
        <w:rPr>
          <w:rFonts w:ascii="Consolas"/>
          <w:b w:val="false"/>
          <w:i w:val="false"/>
          <w:color w:val="000000"/>
          <w:sz w:val="20"/>
        </w:rPr>
        <w:t>
</w:t>
      </w:r>
      <w:r>
        <w:rPr>
          <w:rFonts w:ascii="Consolas"/>
          <w:b w:val="false"/>
          <w:i w:val="false"/>
          <w:color w:val="000000"/>
          <w:sz w:val="20"/>
        </w:rPr>
        <w:t>
      12. Аукциондық комиссияның шешіміне осы Заңның </w:t>
      </w:r>
      <w:r>
        <w:rPr>
          <w:rFonts w:ascii="Consolas"/>
          <w:b w:val="false"/>
          <w:i w:val="false"/>
          <w:color w:val="000000"/>
          <w:sz w:val="20"/>
        </w:rPr>
        <w:t>45-бабында</w:t>
      </w:r>
      <w:r>
        <w:rPr>
          <w:rFonts w:ascii="Consolas"/>
          <w:b w:val="false"/>
          <w:i w:val="false"/>
          <w:color w:val="000000"/>
          <w:sz w:val="20"/>
        </w:rPr>
        <w:t xml:space="preserve"> белгіленген тәртіппен шағым жасалуы мүмкін.</w:t>
      </w:r>
      <w:r>
        <w:br/>
      </w:r>
      <w:r>
        <w:rPr>
          <w:rFonts w:ascii="Consolas"/>
          <w:b w:val="false"/>
          <w:i w:val="false"/>
          <w:color w:val="000000"/>
          <w:sz w:val="20"/>
        </w:rPr>
        <w:t>
      </w:t>
      </w:r>
      <w:r>
        <w:rPr>
          <w:rFonts w:ascii="Consolas"/>
          <w:b w:val="false"/>
          <w:i w:val="false"/>
          <w:color w:val="ff0000"/>
          <w:sz w:val="20"/>
        </w:rPr>
        <w:t xml:space="preserve">Ескерту. 6-тарау 35-8-баппен толықтырылды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 өзгеріс енгізілді - ҚР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Заңымен.</w:t>
      </w:r>
    </w:p>
    <w:bookmarkEnd w:id="101"/>
    <w:bookmarkStart w:name="z821" w:id="102"/>
    <w:p>
      <w:pPr>
        <w:spacing w:after="0"/>
        <w:ind w:left="0"/>
        <w:jc w:val="left"/>
      </w:pPr>
      <w:r>
        <w:rPr>
          <w:rFonts w:ascii="Consolas"/>
          <w:b w:val="false"/>
          <w:i w:val="false"/>
          <w:color w:val="000000"/>
          <w:sz w:val="20"/>
        </w:rPr>
        <w:t>
      </w:t>
      </w:r>
      <w:r>
        <w:rPr>
          <w:rFonts w:ascii="Consolas"/>
          <w:b/>
          <w:i w:val="false"/>
          <w:color w:val="000000"/>
          <w:sz w:val="20"/>
        </w:rPr>
        <w:t>35-9-бап. Аукцион тәсiлiмен мемлекеттiк сатып алуды өтпеді</w:t>
      </w:r>
      <w:r>
        <w:br/>
      </w:r>
      <w:r>
        <w:rPr>
          <w:rFonts w:ascii="Consolas"/>
          <w:b w:val="false"/>
          <w:i w:val="false"/>
          <w:color w:val="000000"/>
          <w:sz w:val="20"/>
        </w:rPr>
        <w:t xml:space="preserve">
                 </w:t>
      </w:r>
      <w:r>
        <w:rPr>
          <w:rFonts w:ascii="Consolas"/>
          <w:b/>
          <w:i w:val="false"/>
          <w:color w:val="000000"/>
          <w:sz w:val="20"/>
        </w:rPr>
        <w:t>деп танудың негіздері мен салдарлары</w:t>
      </w:r>
    </w:p>
    <w:bookmarkEnd w:id="102"/>
    <w:bookmarkStart w:name="z822" w:id="103"/>
    <w:p>
      <w:pPr>
        <w:spacing w:after="0"/>
        <w:ind w:left="0"/>
        <w:jc w:val="left"/>
      </w:pPr>
      <w:r>
        <w:rPr>
          <w:rFonts w:ascii="Consolas"/>
          <w:b w:val="false"/>
          <w:i w:val="false"/>
          <w:color w:val="000000"/>
          <w:sz w:val="20"/>
        </w:rPr>
        <w:t>
      1. Аукцион:</w:t>
      </w:r>
      <w:r>
        <w:br/>
      </w:r>
      <w:r>
        <w:rPr>
          <w:rFonts w:ascii="Consolas"/>
          <w:b w:val="false"/>
          <w:i w:val="false"/>
          <w:color w:val="000000"/>
          <w:sz w:val="20"/>
        </w:rPr>
        <w:t>
</w:t>
      </w:r>
      <w:r>
        <w:rPr>
          <w:rFonts w:ascii="Consolas"/>
          <w:b w:val="false"/>
          <w:i w:val="false"/>
          <w:color w:val="000000"/>
          <w:sz w:val="20"/>
        </w:rPr>
        <w:t>
      1) егер аукцион тәсiлiмен мемлекеттiк сатып алуға қатысуға екеуден аз өтінім берілген жағдайда;</w:t>
      </w:r>
      <w:r>
        <w:br/>
      </w:r>
      <w:r>
        <w:rPr>
          <w:rFonts w:ascii="Consolas"/>
          <w:b w:val="false"/>
          <w:i w:val="false"/>
          <w:color w:val="000000"/>
          <w:sz w:val="20"/>
        </w:rPr>
        <w:t>
      2) осы Заңның 35-6-бабының </w:t>
      </w:r>
      <w:r>
        <w:rPr>
          <w:rFonts w:ascii="Consolas"/>
          <w:b w:val="false"/>
          <w:i w:val="false"/>
          <w:color w:val="000000"/>
          <w:sz w:val="20"/>
        </w:rPr>
        <w:t>10-тармағында</w:t>
      </w:r>
      <w:r>
        <w:rPr>
          <w:rFonts w:ascii="Consolas"/>
          <w:b w:val="false"/>
          <w:i w:val="false"/>
          <w:color w:val="000000"/>
          <w:sz w:val="20"/>
        </w:rPr>
        <w:t>, 35-7-бабының </w:t>
      </w:r>
      <w:r>
        <w:rPr>
          <w:rFonts w:ascii="Consolas"/>
          <w:b w:val="false"/>
          <w:i w:val="false"/>
          <w:color w:val="000000"/>
          <w:sz w:val="20"/>
        </w:rPr>
        <w:t>9-тармағында</w:t>
      </w:r>
      <w:r>
        <w:rPr>
          <w:rFonts w:ascii="Consolas"/>
          <w:b w:val="false"/>
          <w:i w:val="false"/>
          <w:color w:val="000000"/>
          <w:sz w:val="20"/>
        </w:rPr>
        <w:t xml:space="preserve"> және 35-8-бабының </w:t>
      </w:r>
      <w:r>
        <w:rPr>
          <w:rFonts w:ascii="Consolas"/>
          <w:b w:val="false"/>
          <w:i w:val="false"/>
          <w:color w:val="000000"/>
          <w:sz w:val="20"/>
        </w:rPr>
        <w:t>6-тармағында</w:t>
      </w:r>
      <w:r>
        <w:rPr>
          <w:rFonts w:ascii="Consolas"/>
          <w:b w:val="false"/>
          <w:i w:val="false"/>
          <w:color w:val="000000"/>
          <w:sz w:val="20"/>
        </w:rPr>
        <w:t xml:space="preserve"> көзделген жағдайларда;</w:t>
      </w:r>
      <w:r>
        <w:br/>
      </w:r>
      <w:r>
        <w:rPr>
          <w:rFonts w:ascii="Consolas"/>
          <w:b w:val="false"/>
          <w:i w:val="false"/>
          <w:color w:val="000000"/>
          <w:sz w:val="20"/>
        </w:rPr>
        <w:t>
</w:t>
      </w:r>
      <w:r>
        <w:rPr>
          <w:rFonts w:ascii="Consolas"/>
          <w:b w:val="false"/>
          <w:i w:val="false"/>
          <w:color w:val="000000"/>
          <w:sz w:val="20"/>
        </w:rPr>
        <w:t>
      3) егер аукцион жеңімпазы мемлекеттік сатып алу туралы шарт жасасудан жалтарса және тапсырыс беруші осы Заңның 35-8-бабының 10 және 11-тармақтарында көзделген құқықты пайдаланбаса;</w:t>
      </w:r>
      <w:r>
        <w:br/>
      </w:r>
      <w:r>
        <w:rPr>
          <w:rFonts w:ascii="Consolas"/>
          <w:b w:val="false"/>
          <w:i w:val="false"/>
          <w:color w:val="000000"/>
          <w:sz w:val="20"/>
        </w:rPr>
        <w:t>
</w:t>
      </w:r>
      <w:r>
        <w:rPr>
          <w:rFonts w:ascii="Consolas"/>
          <w:b w:val="false"/>
          <w:i w:val="false"/>
          <w:color w:val="000000"/>
          <w:sz w:val="20"/>
        </w:rPr>
        <w:t>
      4) егер осы Заңның </w:t>
      </w:r>
      <w:r>
        <w:rPr>
          <w:rFonts w:ascii="Consolas"/>
          <w:b w:val="false"/>
          <w:i w:val="false"/>
          <w:color w:val="000000"/>
          <w:sz w:val="20"/>
        </w:rPr>
        <w:t>35-8-бабының</w:t>
      </w:r>
      <w:r>
        <w:rPr>
          <w:rFonts w:ascii="Consolas"/>
          <w:b w:val="false"/>
          <w:i w:val="false"/>
          <w:color w:val="000000"/>
          <w:sz w:val="20"/>
        </w:rPr>
        <w:t xml:space="preserve"> 9-тармағына сәйкес мемлекеттік сатып алу туралы шарт жасасуға үміткермен мемлекеттік сатып алу туралы шарт жасасылмаса, өтпеді деп танылады.</w:t>
      </w:r>
      <w:r>
        <w:br/>
      </w:r>
      <w:r>
        <w:rPr>
          <w:rFonts w:ascii="Consolas"/>
          <w:b w:val="false"/>
          <w:i w:val="false"/>
          <w:color w:val="000000"/>
          <w:sz w:val="20"/>
        </w:rPr>
        <w:t>
</w:t>
      </w:r>
      <w:r>
        <w:rPr>
          <w:rFonts w:ascii="Consolas"/>
          <w:b w:val="false"/>
          <w:i w:val="false"/>
          <w:color w:val="000000"/>
          <w:sz w:val="20"/>
        </w:rPr>
        <w:t>
      2. Егер аукцион тәсiлiмен мемлекеттiк сатып алу өтпеді деп танылған болса, тапсырыс беруші:</w:t>
      </w:r>
      <w:r>
        <w:br/>
      </w:r>
      <w:r>
        <w:rPr>
          <w:rFonts w:ascii="Consolas"/>
          <w:b w:val="false"/>
          <w:i w:val="false"/>
          <w:color w:val="000000"/>
          <w:sz w:val="20"/>
        </w:rPr>
        <w:t>
      1) аукцион тәсiлiмен мемлекеттiк сатып алуды қайтадан өткізу туралы;</w:t>
      </w:r>
      <w:r>
        <w:br/>
      </w:r>
      <w:r>
        <w:rPr>
          <w:rFonts w:ascii="Consolas"/>
          <w:b w:val="false"/>
          <w:i w:val="false"/>
          <w:color w:val="000000"/>
          <w:sz w:val="20"/>
        </w:rPr>
        <w:t>
</w:t>
      </w:r>
      <w:r>
        <w:rPr>
          <w:rFonts w:ascii="Consolas"/>
          <w:b w:val="false"/>
          <w:i w:val="false"/>
          <w:color w:val="000000"/>
          <w:sz w:val="20"/>
        </w:rPr>
        <w:t>
      2) аукциондық құжаттаманы өзгерту және аукцион тәсiлiмен мемлекеттiк сатып алуды қайтадан өткізу туралы;</w:t>
      </w:r>
      <w:r>
        <w:br/>
      </w:r>
      <w:r>
        <w:rPr>
          <w:rFonts w:ascii="Consolas"/>
          <w:b w:val="false"/>
          <w:i w:val="false"/>
          <w:color w:val="000000"/>
          <w:sz w:val="20"/>
        </w:rPr>
        <w:t>
</w:t>
      </w:r>
      <w:r>
        <w:rPr>
          <w:rFonts w:ascii="Consolas"/>
          <w:b w:val="false"/>
          <w:i w:val="false"/>
          <w:color w:val="000000"/>
          <w:sz w:val="20"/>
        </w:rPr>
        <w:t>
      3) осы баптың 1-тармағының 3) және 4) тармақшаларында көзделген жағдайларды қоспағанда, бір көзден алу тәсілімен мемлекеттік сатып алуды жүзеге асыру туралы шешімдердің бірін қабылдауға құқылы.</w:t>
      </w:r>
      <w:r>
        <w:br/>
      </w:r>
      <w:r>
        <w:rPr>
          <w:rFonts w:ascii="Consolas"/>
          <w:b w:val="false"/>
          <w:i w:val="false"/>
          <w:color w:val="000000"/>
          <w:sz w:val="20"/>
        </w:rPr>
        <w:t>
      </w:t>
      </w:r>
      <w:r>
        <w:rPr>
          <w:rFonts w:ascii="Consolas"/>
          <w:b w:val="false"/>
          <w:i w:val="false"/>
          <w:color w:val="ff0000"/>
          <w:sz w:val="20"/>
        </w:rPr>
        <w:t xml:space="preserve">Ескерту. 6-тарау 35-9-баппен толықтырылды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 өзгеріс енгізілді - ҚР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Заңымен.</w:t>
      </w:r>
    </w:p>
    <w:bookmarkEnd w:id="103"/>
    <w:bookmarkStart w:name="z43" w:id="104"/>
    <w:p>
      <w:pPr>
        <w:spacing w:after="0"/>
        <w:ind w:left="0"/>
        <w:jc w:val="left"/>
      </w:pPr>
      <w:r>
        <w:rPr>
          <w:rFonts w:ascii="Consolas"/>
          <w:b w:val="false"/>
          <w:i w:val="false"/>
          <w:color w:val="000000"/>
          <w:sz w:val="20"/>
        </w:rPr>
        <w:t>
      </w:t>
      </w:r>
      <w:r>
        <w:rPr>
          <w:rFonts w:ascii="Consolas"/>
          <w:b/>
          <w:i w:val="false"/>
          <w:color w:val="000000"/>
          <w:sz w:val="20"/>
        </w:rPr>
        <w:t xml:space="preserve">36-бап. Тауарларды тауар биржалары арқылы </w:t>
      </w:r>
      <w:r>
        <w:br/>
      </w:r>
      <w:r>
        <w:rPr>
          <w:rFonts w:ascii="Consolas"/>
          <w:b w:val="false"/>
          <w:i w:val="false"/>
          <w:color w:val="000000"/>
          <w:sz w:val="20"/>
        </w:rPr>
        <w:t>
               </w:t>
      </w:r>
      <w:r>
        <w:rPr>
          <w:rFonts w:ascii="Consolas"/>
          <w:b/>
          <w:i w:val="false"/>
          <w:color w:val="000000"/>
          <w:sz w:val="20"/>
        </w:rPr>
        <w:t xml:space="preserve">мемлекеттік сатып алуды жүзеге асыру </w:t>
      </w:r>
    </w:p>
    <w:bookmarkEnd w:id="104"/>
    <w:bookmarkStart w:name="z531" w:id="105"/>
    <w:p>
      <w:pPr>
        <w:spacing w:after="0"/>
        <w:ind w:left="0"/>
        <w:jc w:val="left"/>
      </w:pPr>
      <w:r>
        <w:rPr>
          <w:rFonts w:ascii="Consolas"/>
          <w:b w:val="false"/>
          <w:i w:val="false"/>
          <w:color w:val="000000"/>
          <w:sz w:val="20"/>
        </w:rPr>
        <w:t>
      1. Тауарларды тауар биржалары арқылы мемлекеттік сатып алу Қазақстан Республикасының тауар биржалары туралы </w:t>
      </w:r>
      <w:r>
        <w:rPr>
          <w:rFonts w:ascii="Consolas"/>
          <w:b w:val="false"/>
          <w:i w:val="false"/>
          <w:color w:val="000000"/>
          <w:sz w:val="20"/>
        </w:rPr>
        <w:t>заңнамасына</w:t>
      </w:r>
      <w:r>
        <w:rPr>
          <w:rFonts w:ascii="Consolas"/>
          <w:b w:val="false"/>
          <w:i w:val="false"/>
          <w:color w:val="000000"/>
          <w:sz w:val="20"/>
        </w:rPr>
        <w:t xml:space="preserve"> сәйкес биржалық тауарлар тізбесі бойынша жүзеге асырылады.</w:t>
      </w:r>
      <w:r>
        <w:br/>
      </w:r>
      <w:r>
        <w:rPr>
          <w:rFonts w:ascii="Consolas"/>
          <w:b w:val="false"/>
          <w:i w:val="false"/>
          <w:color w:val="000000"/>
          <w:sz w:val="20"/>
        </w:rPr>
        <w:t>
</w:t>
      </w:r>
      <w:r>
        <w:rPr>
          <w:rFonts w:ascii="Consolas"/>
          <w:b w:val="false"/>
          <w:i w:val="false"/>
          <w:color w:val="000000"/>
          <w:sz w:val="20"/>
        </w:rPr>
        <w:t>
      2. Егер, </w:t>
      </w:r>
      <w:r>
        <w:rPr>
          <w:rFonts w:ascii="Consolas"/>
          <w:b w:val="false"/>
          <w:i w:val="false"/>
          <w:color w:val="000000"/>
          <w:sz w:val="20"/>
        </w:rPr>
        <w:t>биржалық тауарлар тізбесіне</w:t>
      </w:r>
      <w:r>
        <w:rPr>
          <w:rFonts w:ascii="Consolas"/>
          <w:b w:val="false"/>
          <w:i w:val="false"/>
          <w:color w:val="000000"/>
          <w:sz w:val="20"/>
        </w:rPr>
        <w:t xml:space="preserve"> енгізілген тауарларды мемлекеттік сатып алудың жылдық көлемі биржалық тауарлар тізбесінде көзделген партияның ең аз мөлшерінен аспаған жағдайда, тапсырыс беруші тауарларды мемлекеттік сатып алудың өзге тәсілін таңдауға құқылы.</w:t>
      </w:r>
      <w:r>
        <w:br/>
      </w:r>
      <w:r>
        <w:rPr>
          <w:rFonts w:ascii="Consolas"/>
          <w:b w:val="false"/>
          <w:i w:val="false"/>
          <w:color w:val="000000"/>
          <w:sz w:val="20"/>
        </w:rPr>
        <w:t>
      </w:t>
      </w:r>
      <w:r>
        <w:rPr>
          <w:rFonts w:ascii="Consolas"/>
          <w:b w:val="false"/>
          <w:i w:val="false"/>
          <w:color w:val="ff0000"/>
          <w:sz w:val="20"/>
        </w:rPr>
        <w:t xml:space="preserve">Ескерту. 36-бап жаңа редакцияда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w:t>
      </w:r>
    </w:p>
    <w:bookmarkEnd w:id="105"/>
    <w:bookmarkStart w:name="z44" w:id="106"/>
    <w:p>
      <w:pPr>
        <w:spacing w:after="0"/>
        <w:ind w:left="0"/>
        <w:jc w:val="left"/>
      </w:pPr>
      <w:r>
        <w:rPr>
          <w:rFonts w:ascii="Consolas"/>
          <w:b/>
          <w:i w:val="false"/>
          <w:color w:val="000000"/>
        </w:rPr>
        <w:t xml:space="preserve"> 
7-тарау. МЕМЛЕКЕТТІК САТЫП АЛУ ТУРАЛЫ ШАРТ </w:t>
      </w:r>
    </w:p>
    <w:bookmarkEnd w:id="106"/>
    <w:bookmarkStart w:name="z45" w:id="107"/>
    <w:p>
      <w:pPr>
        <w:spacing w:after="0"/>
        <w:ind w:left="0"/>
        <w:jc w:val="left"/>
      </w:pPr>
      <w:r>
        <w:rPr>
          <w:rFonts w:ascii="Consolas"/>
          <w:b w:val="false"/>
          <w:i w:val="false"/>
          <w:color w:val="000000"/>
          <w:sz w:val="20"/>
        </w:rPr>
        <w:t>
      </w:t>
      </w:r>
      <w:r>
        <w:rPr>
          <w:rFonts w:ascii="Consolas"/>
          <w:b/>
          <w:i w:val="false"/>
          <w:color w:val="000000"/>
          <w:sz w:val="20"/>
        </w:rPr>
        <w:t xml:space="preserve">37-бап. Мемлекеттік сатып алу туралы шартты жасасу </w:t>
      </w:r>
    </w:p>
    <w:bookmarkEnd w:id="107"/>
    <w:bookmarkStart w:name="z533" w:id="108"/>
    <w:p>
      <w:pPr>
        <w:spacing w:after="0"/>
        <w:ind w:left="0"/>
        <w:jc w:val="left"/>
      </w:pPr>
      <w:r>
        <w:rPr>
          <w:rFonts w:ascii="Consolas"/>
          <w:b w:val="false"/>
          <w:i w:val="false"/>
          <w:color w:val="000000"/>
          <w:sz w:val="20"/>
        </w:rPr>
        <w:t>
      1. Тапсырыс беруші мемлекеттік сатып алу қорытындылары туралы хаттамаға қол қойылған күннен бастап бес жұмыс күні ішінде </w:t>
      </w:r>
      <w:r>
        <w:rPr>
          <w:rFonts w:ascii="Consolas"/>
          <w:b w:val="false"/>
          <w:i w:val="false"/>
          <w:color w:val="000000"/>
          <w:sz w:val="20"/>
        </w:rPr>
        <w:t>үлгілік шартқа</w:t>
      </w:r>
      <w:r>
        <w:rPr>
          <w:rFonts w:ascii="Consolas"/>
          <w:b w:val="false"/>
          <w:i w:val="false"/>
          <w:color w:val="000000"/>
          <w:sz w:val="20"/>
        </w:rPr>
        <w:t xml:space="preserve"> сәйкес жасалған мемлекеттік сатып алу туралы шарт жобасына қол қояды және оны жеңімпаз деп танылған әлеуетті өнім берушіге жібереді.</w:t>
      </w:r>
      <w:r>
        <w:br/>
      </w:r>
      <w:r>
        <w:rPr>
          <w:rFonts w:ascii="Consolas"/>
          <w:b w:val="false"/>
          <w:i w:val="false"/>
          <w:color w:val="000000"/>
          <w:sz w:val="20"/>
        </w:rPr>
        <w:t>
</w:t>
      </w:r>
      <w:r>
        <w:rPr>
          <w:rFonts w:ascii="Consolas"/>
          <w:b w:val="false"/>
          <w:i w:val="false"/>
          <w:color w:val="000000"/>
          <w:sz w:val="20"/>
        </w:rPr>
        <w:t>
      Конкурс тәсілімен мемлекеттік сатып алудың қорытындылары шығарылған жағдайда, тапсырыс беруші конкурс жеңімпазына олардың қорытындылары туралы хаттаманың бір данасын және конкурстық құжаттамаға сәйкес жасалған мемлекеттік сатып алу туралы шарт жобасын жібереді.</w:t>
      </w:r>
      <w:r>
        <w:br/>
      </w:r>
      <w:r>
        <w:rPr>
          <w:rFonts w:ascii="Consolas"/>
          <w:b w:val="false"/>
          <w:i w:val="false"/>
          <w:color w:val="000000"/>
          <w:sz w:val="20"/>
        </w:rPr>
        <w:t>
</w:t>
      </w:r>
      <w:r>
        <w:rPr>
          <w:rFonts w:ascii="Consolas"/>
          <w:b w:val="false"/>
          <w:i w:val="false"/>
          <w:color w:val="000000"/>
          <w:sz w:val="20"/>
        </w:rPr>
        <w:t>
      Мемлекеттік сатып алу туралы электрондық шарт жасасуға жол беріледі.</w:t>
      </w:r>
      <w:r>
        <w:br/>
      </w:r>
      <w:r>
        <w:rPr>
          <w:rFonts w:ascii="Consolas"/>
          <w:b w:val="false"/>
          <w:i w:val="false"/>
          <w:color w:val="000000"/>
          <w:sz w:val="20"/>
        </w:rPr>
        <w:t>
</w:t>
      </w:r>
      <w:r>
        <w:rPr>
          <w:rFonts w:ascii="Consolas"/>
          <w:b w:val="false"/>
          <w:i w:val="false"/>
          <w:color w:val="000000"/>
          <w:sz w:val="20"/>
        </w:rPr>
        <w:t>
      2. Қазақстан Республикасының резидентi емеспен мемлекеттiк сатып алу туралы шарт жасасқан жағдайларда мемлекеттiк сатып алу туралы шартты, Қазақстан Республикасы заңнамасының талаптарын ескере отырып, ол ұсынған нысанда ресiмдеуге жол берiледi.</w:t>
      </w:r>
      <w:r>
        <w:br/>
      </w:r>
      <w:r>
        <w:rPr>
          <w:rFonts w:ascii="Consolas"/>
          <w:b w:val="false"/>
          <w:i w:val="false"/>
          <w:color w:val="000000"/>
          <w:sz w:val="20"/>
        </w:rPr>
        <w:t>
</w:t>
      </w:r>
      <w:r>
        <w:rPr>
          <w:rFonts w:ascii="Consolas"/>
          <w:b w:val="false"/>
          <w:i w:val="false"/>
          <w:color w:val="000000"/>
          <w:sz w:val="20"/>
        </w:rPr>
        <w:t>
      3. Осы Заңның 31-бабының </w:t>
      </w:r>
      <w:r>
        <w:rPr>
          <w:rFonts w:ascii="Consolas"/>
          <w:b w:val="false"/>
          <w:i w:val="false"/>
          <w:color w:val="000000"/>
          <w:sz w:val="20"/>
        </w:rPr>
        <w:t>9-тармағында</w:t>
      </w:r>
      <w:r>
        <w:rPr>
          <w:rFonts w:ascii="Consolas"/>
          <w:b w:val="false"/>
          <w:i w:val="false"/>
          <w:color w:val="000000"/>
          <w:sz w:val="20"/>
        </w:rPr>
        <w:t xml:space="preserve"> және 35-8-бабының </w:t>
      </w:r>
      <w:r>
        <w:rPr>
          <w:rFonts w:ascii="Consolas"/>
          <w:b w:val="false"/>
          <w:i w:val="false"/>
          <w:color w:val="000000"/>
          <w:sz w:val="20"/>
        </w:rPr>
        <w:t>9-тармағында</w:t>
      </w:r>
      <w:r>
        <w:rPr>
          <w:rFonts w:ascii="Consolas"/>
          <w:b w:val="false"/>
          <w:i w:val="false"/>
          <w:color w:val="000000"/>
          <w:sz w:val="20"/>
        </w:rPr>
        <w:t xml:space="preserve"> көзделген мемлекеттiк сатып алу туралы шарт жасасу мерзiмiн қоспағанда, мемлекеттiк сатып алу туралы шарт жасасу мерзiмi мемлекеттiк сатып алу туралы шарттың жобасын әлеуетті өнім берушіге жiберген күннен бастап күнтiзбелiк отыз күннен аспауға тиiс.</w:t>
      </w:r>
      <w:r>
        <w:br/>
      </w:r>
      <w:r>
        <w:rPr>
          <w:rFonts w:ascii="Consolas"/>
          <w:b w:val="false"/>
          <w:i w:val="false"/>
          <w:color w:val="000000"/>
          <w:sz w:val="20"/>
        </w:rPr>
        <w:t>
</w:t>
      </w:r>
      <w:r>
        <w:rPr>
          <w:rFonts w:ascii="Consolas"/>
          <w:b w:val="false"/>
          <w:i w:val="false"/>
          <w:color w:val="000000"/>
          <w:sz w:val="20"/>
        </w:rPr>
        <w:t>
      4. Мемлекеттік сатып алу туралы шартта осы мемлекеттік сатып алу туралы шарт бойынша міндеттемелердің орындалмағаны не тиісінше орындалмағаны үшін тұрақсыздық төлемі, сондай-ақ тапсырыс берушінің орындалмаған немесе тиісінше орындалмаған міндеттеме мөлшерінде тұрақсыздық төлемін өндіріп алуды қамтамасыз ету жөніндегі міндеті көзделуге тиіс.</w:t>
      </w:r>
      <w:r>
        <w:br/>
      </w:r>
      <w:r>
        <w:rPr>
          <w:rFonts w:ascii="Consolas"/>
          <w:b w:val="false"/>
          <w:i w:val="false"/>
          <w:color w:val="000000"/>
          <w:sz w:val="20"/>
        </w:rPr>
        <w:t>
</w:t>
      </w:r>
      <w:r>
        <w:rPr>
          <w:rFonts w:ascii="Consolas"/>
          <w:b w:val="false"/>
          <w:i w:val="false"/>
          <w:color w:val="000000"/>
          <w:sz w:val="20"/>
        </w:rPr>
        <w:t>
      4-1. Мемлекеттік сатып алу туралы шартта тапсырыс берушінің өнім берушіге жер учаскесін құрылыс жұмыстарын орындауды уақтылы бастауды, оларды қалыпты жүргізуді және мерзімінде аяқтауды, сондай-ақ электрмен, сумен жабдықтауды уақытша қосу үшін техникалық жағдайларды қамтамасыз ететін жай-күйде беру міндеті көзделуге тиіс.</w:t>
      </w:r>
      <w:r>
        <w:br/>
      </w:r>
      <w:r>
        <w:rPr>
          <w:rFonts w:ascii="Consolas"/>
          <w:b w:val="false"/>
          <w:i w:val="false"/>
          <w:color w:val="000000"/>
          <w:sz w:val="20"/>
        </w:rPr>
        <w:t>
</w:t>
      </w:r>
      <w:r>
        <w:rPr>
          <w:rFonts w:ascii="Consolas"/>
          <w:b w:val="false"/>
          <w:i w:val="false"/>
          <w:color w:val="000000"/>
          <w:sz w:val="20"/>
        </w:rPr>
        <w:t>
      5. Мемлекеттік сатып алуды жүзеге асыру </w:t>
      </w:r>
      <w:r>
        <w:rPr>
          <w:rFonts w:ascii="Consolas"/>
          <w:b w:val="false"/>
          <w:i w:val="false"/>
          <w:color w:val="000000"/>
          <w:sz w:val="20"/>
        </w:rPr>
        <w:t>қағидаларында</w:t>
      </w:r>
      <w:r>
        <w:rPr>
          <w:rFonts w:ascii="Consolas"/>
          <w:b w:val="false"/>
          <w:i w:val="false"/>
          <w:color w:val="000000"/>
          <w:sz w:val="20"/>
        </w:rPr>
        <w:t xml:space="preserve"> не электрондық мемлекеттік сатып алуды өткізу </w:t>
      </w:r>
      <w:r>
        <w:rPr>
          <w:rFonts w:ascii="Consolas"/>
          <w:b w:val="false"/>
          <w:i w:val="false"/>
          <w:color w:val="000000"/>
          <w:sz w:val="20"/>
        </w:rPr>
        <w:t>қағидаларында</w:t>
      </w:r>
      <w:r>
        <w:rPr>
          <w:rFonts w:ascii="Consolas"/>
          <w:b w:val="false"/>
          <w:i w:val="false"/>
          <w:color w:val="000000"/>
          <w:sz w:val="20"/>
        </w:rPr>
        <w:t xml:space="preserve"> көзделген жағдайларда, өнім беруші мемлекеттік сатып алу туралы шарт жасасқан күннен бастап он жұмыс күні ішінде мемлекеттік сатып алу туралы шарттың орындалуын қамтамасыз етуді енгізуге міндетті.</w:t>
      </w:r>
      <w:r>
        <w:br/>
      </w:r>
      <w:r>
        <w:rPr>
          <w:rFonts w:ascii="Consolas"/>
          <w:b w:val="false"/>
          <w:i w:val="false"/>
          <w:color w:val="000000"/>
          <w:sz w:val="20"/>
        </w:rPr>
        <w:t>
</w:t>
      </w:r>
      <w:r>
        <w:rPr>
          <w:rFonts w:ascii="Consolas"/>
          <w:b w:val="false"/>
          <w:i w:val="false"/>
          <w:color w:val="000000"/>
          <w:sz w:val="20"/>
        </w:rPr>
        <w:t>
      Өнім беруші мемлекеттiк сатып алу туралы шарттың орындалуын қамтамасыз етудi өзімен жасалған мемлекеттiк сатып алу туралы шарт бойынша өз мiндеттемелерiн уақтылы, толық және тиiсті түрде орындайтынына кепiлдiк ретiнде енгiзедi.</w:t>
      </w:r>
      <w:r>
        <w:br/>
      </w:r>
      <w:r>
        <w:rPr>
          <w:rFonts w:ascii="Consolas"/>
          <w:b w:val="false"/>
          <w:i w:val="false"/>
          <w:color w:val="000000"/>
          <w:sz w:val="20"/>
        </w:rPr>
        <w:t>
</w:t>
      </w:r>
      <w:r>
        <w:rPr>
          <w:rFonts w:ascii="Consolas"/>
          <w:b w:val="false"/>
          <w:i w:val="false"/>
          <w:color w:val="000000"/>
          <w:sz w:val="20"/>
        </w:rPr>
        <w:t>
      Қолданысы бір қаржы жылынан асатын мерзімге мемлекеттік сатып алу туралы шарт жасасылған жағдайда, ағымдағы қаржы жылына мемлекеттік сатып алу туралы шарттың орындалуын қамтамасыз ету мөлшері шартта тиісті қаржы жылында көзделген жылдық сома негізге алына отырып есептеледі.</w:t>
      </w:r>
      <w:r>
        <w:br/>
      </w:r>
      <w:r>
        <w:rPr>
          <w:rFonts w:ascii="Consolas"/>
          <w:b w:val="false"/>
          <w:i w:val="false"/>
          <w:color w:val="000000"/>
          <w:sz w:val="20"/>
        </w:rPr>
        <w:t>
</w:t>
      </w:r>
      <w:r>
        <w:rPr>
          <w:rFonts w:ascii="Consolas"/>
          <w:b w:val="false"/>
          <w:i w:val="false"/>
          <w:color w:val="000000"/>
          <w:sz w:val="20"/>
        </w:rPr>
        <w:t>
      Өнім беруші мемлекеттiк сатып алу туралы шарттың орындалуын қамтамасыз етудiң мынадай түрлерiнiң бiрiн:</w:t>
      </w:r>
      <w:r>
        <w:br/>
      </w:r>
      <w:r>
        <w:rPr>
          <w:rFonts w:ascii="Consolas"/>
          <w:b w:val="false"/>
          <w:i w:val="false"/>
          <w:color w:val="000000"/>
          <w:sz w:val="20"/>
        </w:rPr>
        <w:t>
</w:t>
      </w:r>
      <w:r>
        <w:rPr>
          <w:rFonts w:ascii="Consolas"/>
          <w:b w:val="false"/>
          <w:i w:val="false"/>
          <w:color w:val="000000"/>
          <w:sz w:val="20"/>
        </w:rPr>
        <w:t>
      1) тапсырыс берушінiң банктiк шотына не мемлекеттiк органдар және мемлекеттiк мекемелер болып табылатын тапсырыс берушілер үшiн Қазақстан Республикасының бюджет </w:t>
      </w:r>
      <w:r>
        <w:rPr>
          <w:rFonts w:ascii="Consolas"/>
          <w:b w:val="false"/>
          <w:i w:val="false"/>
          <w:color w:val="000000"/>
          <w:sz w:val="20"/>
        </w:rPr>
        <w:t>заңнамасында</w:t>
      </w:r>
      <w:r>
        <w:rPr>
          <w:rFonts w:ascii="Consolas"/>
          <w:b w:val="false"/>
          <w:i w:val="false"/>
          <w:color w:val="000000"/>
          <w:sz w:val="20"/>
        </w:rPr>
        <w:t xml:space="preserve"> көзделген шотқа енгiзiлетiн кепiлдiкті ақшалай жарнаны;</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банктiк кепiлдiкті</w:t>
      </w:r>
      <w:r>
        <w:rPr>
          <w:rFonts w:ascii="Consolas"/>
          <w:b w:val="false"/>
          <w:i w:val="false"/>
          <w:color w:val="000000"/>
          <w:sz w:val="20"/>
        </w:rPr>
        <w:t xml:space="preserve"> таңдауға құқылы.</w:t>
      </w:r>
      <w:r>
        <w:br/>
      </w:r>
      <w:r>
        <w:rPr>
          <w:rFonts w:ascii="Consolas"/>
          <w:b w:val="false"/>
          <w:i w:val="false"/>
          <w:color w:val="000000"/>
          <w:sz w:val="20"/>
        </w:rPr>
        <w:t>
</w:t>
      </w:r>
      <w:r>
        <w:rPr>
          <w:rFonts w:ascii="Consolas"/>
          <w:b w:val="false"/>
          <w:i w:val="false"/>
          <w:color w:val="000000"/>
          <w:sz w:val="20"/>
        </w:rPr>
        <w:t>
      Шарт бойынша мiндеттемелері толық орындалғанға дейiн өнім берушінің енгiзiлген кепiлдiкті ақшалай жарнасына тұтастай не оның бiр бөлiгiнде талап ету құқығының үшiншi тұлғаларда туындауына әкеп соқтыратын iс-қимылдар жасауына жол берiлмейдi.</w:t>
      </w:r>
      <w:r>
        <w:br/>
      </w:r>
      <w:r>
        <w:rPr>
          <w:rFonts w:ascii="Consolas"/>
          <w:b w:val="false"/>
          <w:i w:val="false"/>
          <w:color w:val="000000"/>
          <w:sz w:val="20"/>
        </w:rPr>
        <w:t>
</w:t>
      </w:r>
      <w:r>
        <w:rPr>
          <w:rFonts w:ascii="Consolas"/>
          <w:b w:val="false"/>
          <w:i w:val="false"/>
          <w:color w:val="000000"/>
          <w:sz w:val="20"/>
        </w:rPr>
        <w:t>
      Тапсырыс берушінiң өнім беруші енгiзген кепiлдiкті ақшалай жарнаны осы Заңда көзделмеген мақсатқа пайдалануына жол берiлмейдi.</w:t>
      </w:r>
      <w:r>
        <w:br/>
      </w:r>
      <w:r>
        <w:rPr>
          <w:rFonts w:ascii="Consolas"/>
          <w:b w:val="false"/>
          <w:i w:val="false"/>
          <w:color w:val="000000"/>
          <w:sz w:val="20"/>
        </w:rPr>
        <w:t>
</w:t>
      </w:r>
      <w:r>
        <w:rPr>
          <w:rFonts w:ascii="Consolas"/>
          <w:b w:val="false"/>
          <w:i w:val="false"/>
          <w:color w:val="000000"/>
          <w:sz w:val="20"/>
        </w:rPr>
        <w:t>
      Мемлекеттік сатып алу туралы шарттың орындалуын қамтамасыз етуді енгізу туралы талап баға ұсыныстарын сұрату, тауар биржалары арқылы, осы Заңның 32-бабы </w:t>
      </w:r>
      <w:r>
        <w:rPr>
          <w:rFonts w:ascii="Consolas"/>
          <w:b w:val="false"/>
          <w:i w:val="false"/>
          <w:color w:val="000000"/>
          <w:sz w:val="20"/>
        </w:rPr>
        <w:t>4) тармақшасының</w:t>
      </w:r>
      <w:r>
        <w:rPr>
          <w:rFonts w:ascii="Consolas"/>
          <w:b w:val="false"/>
          <w:i w:val="false"/>
          <w:color w:val="000000"/>
          <w:sz w:val="20"/>
        </w:rPr>
        <w:t xml:space="preserve"> негізінде бір көзден алу тәсілімен жүзеге асырылған мемлекеттік сатып алу қорытындылары бойынша айқындалған өнім берушілерге, сондай-ақ осы Заңның 8-бабының </w:t>
      </w:r>
      <w:r>
        <w:rPr>
          <w:rFonts w:ascii="Consolas"/>
          <w:b w:val="false"/>
          <w:i w:val="false"/>
          <w:color w:val="000000"/>
          <w:sz w:val="20"/>
        </w:rPr>
        <w:t>8-тармағында</w:t>
      </w:r>
      <w:r>
        <w:rPr>
          <w:rFonts w:ascii="Consolas"/>
          <w:b w:val="false"/>
          <w:i w:val="false"/>
          <w:color w:val="000000"/>
          <w:sz w:val="20"/>
        </w:rPr>
        <w:t xml:space="preserve"> көзделген жағдайда оны берген өнім берушілерге, осы Заңның 41-бабы 3-тармағының </w:t>
      </w:r>
      <w:r>
        <w:rPr>
          <w:rFonts w:ascii="Consolas"/>
          <w:b w:val="false"/>
          <w:i w:val="false"/>
          <w:color w:val="000000"/>
          <w:sz w:val="20"/>
        </w:rPr>
        <w:t>5) тармақшасында</w:t>
      </w:r>
      <w:r>
        <w:rPr>
          <w:rFonts w:ascii="Consolas"/>
          <w:b w:val="false"/>
          <w:i w:val="false"/>
          <w:color w:val="000000"/>
          <w:sz w:val="20"/>
        </w:rPr>
        <w:t xml:space="preserve"> көзделген жағдайда кәсіпкерлік қызмет субъектілері болып табылмайтын өнім берушілерге қолданылмайды.</w:t>
      </w:r>
      <w:r>
        <w:br/>
      </w:r>
      <w:r>
        <w:rPr>
          <w:rFonts w:ascii="Consolas"/>
          <w:b w:val="false"/>
          <w:i w:val="false"/>
          <w:color w:val="000000"/>
          <w:sz w:val="20"/>
        </w:rPr>
        <w:t>
</w:t>
      </w:r>
      <w:r>
        <w:rPr>
          <w:rFonts w:ascii="Consolas"/>
          <w:b w:val="false"/>
          <w:i w:val="false"/>
          <w:color w:val="000000"/>
          <w:sz w:val="20"/>
        </w:rPr>
        <w:t>
      6. Мемлекеттiк органдар, мемлекеттiк мекемелер және оралымды басқару құқығындағы мемлекеттiк кәсiпорындар:</w:t>
      </w:r>
      <w:r>
        <w:br/>
      </w:r>
      <w:r>
        <w:rPr>
          <w:rFonts w:ascii="Consolas"/>
          <w:b w:val="false"/>
          <w:i w:val="false"/>
          <w:color w:val="000000"/>
          <w:sz w:val="20"/>
        </w:rPr>
        <w:t>
</w:t>
      </w:r>
      <w:r>
        <w:rPr>
          <w:rFonts w:ascii="Consolas"/>
          <w:b w:val="false"/>
          <w:i w:val="false"/>
          <w:color w:val="000000"/>
          <w:sz w:val="20"/>
        </w:rPr>
        <w:t>
      1) жобалау-сметалық құжаттамада оларды келесi (кейiнгi) қаржы жылында (жылдарда) аяқтау мерзiмi көзделген жұмыстарды;</w:t>
      </w:r>
      <w:r>
        <w:br/>
      </w:r>
      <w:r>
        <w:rPr>
          <w:rFonts w:ascii="Consolas"/>
          <w:b w:val="false"/>
          <w:i w:val="false"/>
          <w:color w:val="000000"/>
          <w:sz w:val="20"/>
        </w:rPr>
        <w:t>
</w:t>
      </w:r>
      <w:r>
        <w:rPr>
          <w:rFonts w:ascii="Consolas"/>
          <w:b w:val="false"/>
          <w:i w:val="false"/>
          <w:color w:val="000000"/>
          <w:sz w:val="20"/>
        </w:rPr>
        <w:t>
      2) дайындаудың технологиялық мерзiмiнiң ұзақтығы оларды келесi (кейiнгi) қаржы жылында (жылдарында) беруге негіз болатын активтер мен басқа да тауарларды;</w:t>
      </w:r>
      <w:r>
        <w:br/>
      </w:r>
      <w:r>
        <w:rPr>
          <w:rFonts w:ascii="Consolas"/>
          <w:b w:val="false"/>
          <w:i w:val="false"/>
          <w:color w:val="000000"/>
          <w:sz w:val="20"/>
        </w:rPr>
        <w:t>
</w:t>
      </w:r>
      <w:r>
        <w:rPr>
          <w:rFonts w:ascii="Consolas"/>
          <w:b w:val="false"/>
          <w:i w:val="false"/>
          <w:color w:val="000000"/>
          <w:sz w:val="20"/>
        </w:rPr>
        <w:t>
      3) Қазақстан Республикасы Қарулы Күштерiнің, басқа да әскерлері мен әскери құралымдарының жеке құрамын тамақтандыруды ұйымдастыру бойынша көрсетілетін қызметтердi сатып алған жағдайда бiр қаржы жылынан асатын мерзiмге мемлекеттiк сатып алу туралы шарт жасаса алады. Мемлекеттiк сатып алу туралы мұндай шарттың қолданылу мерзiмi үш жылдан аспауға тиiс;</w:t>
      </w:r>
      <w:r>
        <w:br/>
      </w:r>
      <w:r>
        <w:rPr>
          <w:rFonts w:ascii="Consolas"/>
          <w:b w:val="false"/>
          <w:i w:val="false"/>
          <w:color w:val="000000"/>
          <w:sz w:val="20"/>
        </w:rPr>
        <w:t>
</w:t>
      </w:r>
      <w:r>
        <w:rPr>
          <w:rFonts w:ascii="Consolas"/>
          <w:b w:val="false"/>
          <w:i w:val="false"/>
          <w:color w:val="000000"/>
          <w:sz w:val="20"/>
        </w:rPr>
        <w:t>
      4) бiр қаржы жылынан асатын мерзiмге көрсетілетін қызметтердi;</w:t>
      </w:r>
      <w:r>
        <w:br/>
      </w:r>
      <w:r>
        <w:rPr>
          <w:rFonts w:ascii="Consolas"/>
          <w:b w:val="false"/>
          <w:i w:val="false"/>
          <w:color w:val="000000"/>
          <w:sz w:val="20"/>
        </w:rPr>
        <w:t>
</w:t>
      </w:r>
      <w:r>
        <w:rPr>
          <w:rFonts w:ascii="Consolas"/>
          <w:b w:val="false"/>
          <w:i w:val="false"/>
          <w:color w:val="000000"/>
          <w:sz w:val="20"/>
        </w:rPr>
        <w:t>
      5) тиiстi бюджетте, даму жоспарында (бизнес-жоспарда), қаржыландыру жоспарында белгiленген, орындалу (көрсетілу, берілу) мерзiмi орындау ұзақтығына байланысты келесi (кейiнгi) қаржы жылына (жылдарына) белгіленген тауарларды, жұмыстарды, көрсетілетін қызметтердi, сондай-ақ облыстық және аудандық маңызы бар автомобиль жолдарын ағымдағы жөндеу және күтiп ұстау жөнiндегi жұмыстар мен көрсетілетін қызметтердi сатып алған жағдайда бiр қаржы жылынан асатын мерзiмге мемлекеттiк сатып алу туралы шарт жасасуы мүмкiн. Мемлекеттiк сатып алу туралы мұндай шарттың қолданылу мерзiмi үш жылдан аспауға тиiс.</w:t>
      </w:r>
      <w:r>
        <w:br/>
      </w:r>
      <w:r>
        <w:rPr>
          <w:rFonts w:ascii="Consolas"/>
          <w:b w:val="false"/>
          <w:i w:val="false"/>
          <w:color w:val="000000"/>
          <w:sz w:val="20"/>
        </w:rPr>
        <w:t>
</w:t>
      </w:r>
      <w:r>
        <w:rPr>
          <w:rFonts w:ascii="Consolas"/>
          <w:b w:val="false"/>
          <w:i w:val="false"/>
          <w:color w:val="000000"/>
          <w:sz w:val="20"/>
        </w:rPr>
        <w:t>
      7. Шаруашылық жүргiзу құқығындағы мемлекеттiк кәсiпорындар, сондай-ақ дауыс беретiн акцияларының (жарғылық капиталға қатысу үлестерінің) елу және одан астам пайызы мемлекетке тиесiлi заңды тұлғалар және олармен үлестес заңды тұлғалар даму жоспарында (бизнес-жоспарда) белгiленген, басқару органы немесе аталған тұлғалардың жоғары органы бекiткен келесi (кейiнгi) қаржы жылында (жылдарында) аяқтау мерзiмiмен iс-шараларды орындау үшiн қажеттi тауарларды, жұмыстарды, көрсетілетін қызметтердi мемлекеттiк сатып алу туралы ұзақ мерзiмдi шарт жасасуы мүмкiн.</w:t>
      </w:r>
      <w:r>
        <w:br/>
      </w:r>
      <w:r>
        <w:rPr>
          <w:rFonts w:ascii="Consolas"/>
          <w:b w:val="false"/>
          <w:i w:val="false"/>
          <w:color w:val="000000"/>
          <w:sz w:val="20"/>
        </w:rPr>
        <w:t>
</w:t>
      </w:r>
      <w:r>
        <w:rPr>
          <w:rFonts w:ascii="Consolas"/>
          <w:b w:val="false"/>
          <w:i w:val="false"/>
          <w:color w:val="000000"/>
          <w:sz w:val="20"/>
        </w:rPr>
        <w:t>
      8. Жылдық қаржы есептiлiгiнiң аудитi бойынша көрсетілетін қызметтердi мемлекеттiк сатып алу туралы шарт үш жылдан аспайтын мерзiмге жасалуы мүмкiн.</w:t>
      </w:r>
      <w:r>
        <w:br/>
      </w:r>
      <w:r>
        <w:rPr>
          <w:rFonts w:ascii="Consolas"/>
          <w:b w:val="false"/>
          <w:i w:val="false"/>
          <w:color w:val="000000"/>
          <w:sz w:val="20"/>
        </w:rPr>
        <w:t>
</w:t>
      </w:r>
      <w:r>
        <w:rPr>
          <w:rFonts w:ascii="Consolas"/>
          <w:b w:val="false"/>
          <w:i w:val="false"/>
          <w:color w:val="000000"/>
          <w:sz w:val="20"/>
        </w:rPr>
        <w:t>
      9. Осы баптың 7 және 8-тармақтарында көзделген жағдайларда, бәсекелестiк негiзде өткiзiлген мемлекеттiк сатып алу қорытындылары бойынша айқындалған өнім берушілермен ғана қолданысы бiр қаржы жылынан асатын мерзiмге мемлекеттiк сатып алу туралы шарт жасасуға жол берiледi.</w:t>
      </w:r>
      <w:r>
        <w:br/>
      </w:r>
      <w:r>
        <w:rPr>
          <w:rFonts w:ascii="Consolas"/>
          <w:b w:val="false"/>
          <w:i w:val="false"/>
          <w:color w:val="000000"/>
          <w:sz w:val="20"/>
        </w:rPr>
        <w:t>
</w:t>
      </w:r>
      <w:r>
        <w:rPr>
          <w:rFonts w:ascii="Consolas"/>
          <w:b w:val="false"/>
          <w:i w:val="false"/>
          <w:color w:val="000000"/>
          <w:sz w:val="20"/>
        </w:rPr>
        <w:t>
      10. Мемлекеттiк сатып алу туралы шартта мынадай:</w:t>
      </w:r>
      <w:r>
        <w:br/>
      </w:r>
      <w:r>
        <w:rPr>
          <w:rFonts w:ascii="Consolas"/>
          <w:b w:val="false"/>
          <w:i w:val="false"/>
          <w:color w:val="000000"/>
          <w:sz w:val="20"/>
        </w:rPr>
        <w:t>
</w:t>
      </w:r>
      <w:r>
        <w:rPr>
          <w:rFonts w:ascii="Consolas"/>
          <w:b w:val="false"/>
          <w:i w:val="false"/>
          <w:color w:val="000000"/>
          <w:sz w:val="20"/>
        </w:rPr>
        <w:t>
      1) осы Заңның 6-бабында көзделген шектеулердi бұзу;</w:t>
      </w:r>
      <w:r>
        <w:br/>
      </w:r>
      <w:r>
        <w:rPr>
          <w:rFonts w:ascii="Consolas"/>
          <w:b w:val="false"/>
          <w:i w:val="false"/>
          <w:color w:val="000000"/>
          <w:sz w:val="20"/>
        </w:rPr>
        <w:t>
</w:t>
      </w:r>
      <w:r>
        <w:rPr>
          <w:rFonts w:ascii="Consolas"/>
          <w:b w:val="false"/>
          <w:i w:val="false"/>
          <w:color w:val="000000"/>
          <w:sz w:val="20"/>
        </w:rPr>
        <w:t>
      2) мемлекеттiк сатып алуды ұйымдастырушының әлеуетті өнім берушіге осы Заңда көзделмеген көмек көрсету фактiлерiнiң бiрi анықталған жағдайда, оны кез келген кезеңде бұзу туралы талап қамтылуға тиiс.</w:t>
      </w:r>
      <w:r>
        <w:br/>
      </w:r>
      <w:r>
        <w:rPr>
          <w:rFonts w:ascii="Consolas"/>
          <w:b w:val="false"/>
          <w:i w:val="false"/>
          <w:color w:val="000000"/>
          <w:sz w:val="20"/>
        </w:rPr>
        <w:t>
</w:t>
      </w:r>
      <w:r>
        <w:rPr>
          <w:rFonts w:ascii="Consolas"/>
          <w:b w:val="false"/>
          <w:i w:val="false"/>
          <w:color w:val="000000"/>
          <w:sz w:val="20"/>
        </w:rPr>
        <w:t xml:space="preserve">
      11.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11-1. Мемлекеттік сатып алу туралы шарт Қазақстан Республикасы салық заңнамасының, Кеден одағы кеден заңнамасының және (немесе) Қазақстан Республикасы кеден заңнамасының талаптарына сәйкес қосылған құн салығын және акциздерді төлеу шарттарын қамтуы тиіс.</w:t>
      </w:r>
      <w:r>
        <w:br/>
      </w:r>
      <w:r>
        <w:rPr>
          <w:rFonts w:ascii="Consolas"/>
          <w:b w:val="false"/>
          <w:i w:val="false"/>
          <w:color w:val="000000"/>
          <w:sz w:val="20"/>
        </w:rPr>
        <w:t>
</w:t>
      </w:r>
      <w:r>
        <w:rPr>
          <w:rFonts w:ascii="Consolas"/>
          <w:b w:val="false"/>
          <w:i w:val="false"/>
          <w:color w:val="000000"/>
          <w:sz w:val="20"/>
        </w:rPr>
        <w:t>
      11-2. Мемлекеттік сатып алу туралы шарт бойынша тауарларды берудің, жұмыстарды орындаудың, қызметтерді көрсетудің ең аз мерзімі күнтізбелік он бес күннен кем болмауға тиіс.</w:t>
      </w:r>
      <w:r>
        <w:br/>
      </w:r>
      <w:r>
        <w:rPr>
          <w:rFonts w:ascii="Consolas"/>
          <w:b w:val="false"/>
          <w:i w:val="false"/>
          <w:color w:val="000000"/>
          <w:sz w:val="20"/>
        </w:rPr>
        <w:t>
</w:t>
      </w:r>
      <w:r>
        <w:rPr>
          <w:rFonts w:ascii="Consolas"/>
          <w:b w:val="false"/>
          <w:i w:val="false"/>
          <w:color w:val="000000"/>
          <w:sz w:val="20"/>
        </w:rPr>
        <w:t>
      12. Тапсырыс беруші және өнім беруші мемлекеттiк сатып алу туралы шарт бойынша қабылдаған мiндеттемелерiн толық орындаған жағдайда аталған шарт орындалды деп есептеледi.</w:t>
      </w:r>
      <w:r>
        <w:br/>
      </w:r>
      <w:r>
        <w:rPr>
          <w:rFonts w:ascii="Consolas"/>
          <w:b w:val="false"/>
          <w:i w:val="false"/>
          <w:color w:val="000000"/>
          <w:sz w:val="20"/>
        </w:rPr>
        <w:t>
</w:t>
      </w:r>
      <w:r>
        <w:rPr>
          <w:rFonts w:ascii="Consolas"/>
          <w:b w:val="false"/>
          <w:i w:val="false"/>
          <w:color w:val="000000"/>
          <w:sz w:val="20"/>
        </w:rPr>
        <w:t>
      13. Өнім беруші мемлекеттiк сатып алу туралы шарт бойынша қабылдаған мiндеттемелерiн орындамаған не тиісті түрде орындамаған жағдайда, тапсырыс беруші қаржы жылы аяқталғаннан кейін он жұмыс күнінен кешіктірмей, тиісті бюджеттің, мемлекеттік кәсіпорынның, дауыс беретiн акцияларының (жарғылық капиталға қатысу үлестерінің) елу және одан да көп пайызы мемлекетке тиесiлi заңды тұлғаның немесе олармен үлестес заңды тұлғалардың кірісіне тұрақсыздық айыппұлын өндіріп алу жөнінде шаралар қолдануға міндетті.</w:t>
      </w:r>
      <w:r>
        <w:br/>
      </w:r>
      <w:r>
        <w:rPr>
          <w:rFonts w:ascii="Consolas"/>
          <w:b w:val="false"/>
          <w:i w:val="false"/>
          <w:color w:val="000000"/>
          <w:sz w:val="20"/>
        </w:rPr>
        <w:t>
      </w:t>
      </w:r>
      <w:r>
        <w:rPr>
          <w:rFonts w:ascii="Consolas"/>
          <w:b w:val="false"/>
          <w:i w:val="false"/>
          <w:color w:val="ff0000"/>
          <w:sz w:val="20"/>
        </w:rPr>
        <w:t xml:space="preserve">Ескерту. 37-бап жаңа редакцияда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 өзгерістер енгізілді - ҚР 2012.07.05 </w:t>
      </w:r>
      <w:r>
        <w:rPr>
          <w:rFonts w:ascii="Consolas"/>
          <w:b w:val="false"/>
          <w:i w:val="false"/>
          <w:color w:val="000000"/>
          <w:sz w:val="20"/>
        </w:rPr>
        <w:t>№ 30-V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2012.12.26 </w:t>
      </w:r>
      <w:r>
        <w:rPr>
          <w:rFonts w:ascii="Consolas"/>
          <w:b w:val="false"/>
          <w:i w:val="false"/>
          <w:color w:val="000000"/>
          <w:sz w:val="20"/>
        </w:rPr>
        <w:t>№ 61-V</w:t>
      </w:r>
      <w:r>
        <w:rPr>
          <w:rFonts w:ascii="Consolas"/>
          <w:b w:val="false"/>
          <w:i w:val="false"/>
          <w:color w:val="ff0000"/>
          <w:sz w:val="20"/>
        </w:rPr>
        <w:t xml:space="preserve"> (2014.01.01 бастап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29.12.2014 </w:t>
      </w:r>
      <w:r>
        <w:rPr>
          <w:rFonts w:ascii="Consolas"/>
          <w:b w:val="false"/>
          <w:i w:val="false"/>
          <w:color w:val="000000"/>
          <w:sz w:val="20"/>
        </w:rPr>
        <w:t>№ 269-V</w:t>
      </w:r>
      <w:r>
        <w:rPr>
          <w:rFonts w:ascii="Consolas"/>
          <w:b w:val="false"/>
          <w:i w:val="false"/>
          <w:color w:val="ff0000"/>
          <w:sz w:val="20"/>
        </w:rPr>
        <w:t xml:space="preserve"> (01.01.2015 бастап қолданысқа енгізіледі) Заңдарымен.</w:t>
      </w:r>
    </w:p>
    <w:bookmarkEnd w:id="108"/>
    <w:bookmarkStart w:name="z46" w:id="109"/>
    <w:p>
      <w:pPr>
        <w:spacing w:after="0"/>
        <w:ind w:left="0"/>
        <w:jc w:val="left"/>
      </w:pPr>
      <w:r>
        <w:rPr>
          <w:rFonts w:ascii="Consolas"/>
          <w:b w:val="false"/>
          <w:i w:val="false"/>
          <w:color w:val="000000"/>
          <w:sz w:val="20"/>
        </w:rPr>
        <w:t>
      </w:t>
      </w:r>
      <w:r>
        <w:rPr>
          <w:rFonts w:ascii="Consolas"/>
          <w:b/>
          <w:i w:val="false"/>
          <w:color w:val="000000"/>
          <w:sz w:val="20"/>
        </w:rPr>
        <w:t xml:space="preserve">38-бап. Мемлекеттік сатып алу туралы шарт жасасудан </w:t>
      </w:r>
      <w:r>
        <w:br/>
      </w:r>
      <w:r>
        <w:rPr>
          <w:rFonts w:ascii="Consolas"/>
          <w:b w:val="false"/>
          <w:i w:val="false"/>
          <w:color w:val="000000"/>
          <w:sz w:val="20"/>
        </w:rPr>
        <w:t>
               </w:t>
      </w:r>
      <w:r>
        <w:rPr>
          <w:rFonts w:ascii="Consolas"/>
          <w:b/>
          <w:i w:val="false"/>
          <w:color w:val="000000"/>
          <w:sz w:val="20"/>
        </w:rPr>
        <w:t xml:space="preserve">жалтару </w:t>
      </w:r>
    </w:p>
    <w:bookmarkEnd w:id="109"/>
    <w:bookmarkStart w:name="z534" w:id="110"/>
    <w:p>
      <w:pPr>
        <w:spacing w:after="0"/>
        <w:ind w:left="0"/>
        <w:jc w:val="left"/>
      </w:pPr>
      <w:r>
        <w:rPr>
          <w:rFonts w:ascii="Consolas"/>
          <w:b w:val="false"/>
          <w:i w:val="false"/>
          <w:color w:val="000000"/>
          <w:sz w:val="20"/>
        </w:rPr>
        <w:t>
      1. Егер жеңімпаз деп танылған әлеуетті өнім беруші қол қойылған мемлекеттік сатып алу туралы шартты тапсырыс берушіге осы Заңда белгіленген мерзімдерде бермесе немесе мемлекеттік сатып алу туралы шарт жасасып, осы Заңның 37-бабының </w:t>
      </w:r>
      <w:r>
        <w:rPr>
          <w:rFonts w:ascii="Consolas"/>
          <w:b w:val="false"/>
          <w:i w:val="false"/>
          <w:color w:val="000000"/>
          <w:sz w:val="20"/>
        </w:rPr>
        <w:t>5-тармағында</w:t>
      </w:r>
      <w:r>
        <w:rPr>
          <w:rFonts w:ascii="Consolas"/>
          <w:b w:val="false"/>
          <w:i w:val="false"/>
          <w:color w:val="000000"/>
          <w:sz w:val="20"/>
        </w:rPr>
        <w:t xml:space="preserve"> көзделген жағдайларда мемлекеттік сатып алу туралы шарттың орындалуын қамтамасыз етуді енгізбесе, онда мұндай әлеуетті өнім беруші мемлекеттік сатып алу туралы шарт жасасудан жалтарды деп танылады.</w:t>
      </w:r>
      <w:r>
        <w:br/>
      </w:r>
      <w:r>
        <w:rPr>
          <w:rFonts w:ascii="Consolas"/>
          <w:b w:val="false"/>
          <w:i w:val="false"/>
          <w:color w:val="000000"/>
          <w:sz w:val="20"/>
        </w:rPr>
        <w:t>
</w:t>
      </w:r>
      <w:r>
        <w:rPr>
          <w:rFonts w:ascii="Consolas"/>
          <w:b w:val="false"/>
          <w:i w:val="false"/>
          <w:color w:val="000000"/>
          <w:sz w:val="20"/>
        </w:rPr>
        <w:t>
      2. Мемлекеттiк сатып алудың жеңімпазы деп айқындалған әлеуетті өнім беруші мемлекеттiк сатып алу туралы шарт жасасудан жалтарды деп танылған жағдайда, тапсырыс беруші:</w:t>
      </w:r>
      <w:r>
        <w:br/>
      </w:r>
      <w:r>
        <w:rPr>
          <w:rFonts w:ascii="Consolas"/>
          <w:b w:val="false"/>
          <w:i w:val="false"/>
          <w:color w:val="000000"/>
          <w:sz w:val="20"/>
        </w:rPr>
        <w:t>
</w:t>
      </w:r>
      <w:r>
        <w:rPr>
          <w:rFonts w:ascii="Consolas"/>
          <w:b w:val="false"/>
          <w:i w:val="false"/>
          <w:color w:val="000000"/>
          <w:sz w:val="20"/>
        </w:rPr>
        <w:t>
      1) ол енгiзген конкурсқа не аукционға қатысуға өтінімді қамтамасыз етудi ұстап қалады және мұндай әлеуетті өнім берушінi мемлекеттiк сатып алуға теріс пиғылды қатысушы деп тану туралы талап арызбен сотқа </w:t>
      </w:r>
      <w:r>
        <w:rPr>
          <w:rFonts w:ascii="Consolas"/>
          <w:b w:val="false"/>
          <w:i w:val="false"/>
          <w:color w:val="000000"/>
          <w:sz w:val="20"/>
        </w:rPr>
        <w:t>жүгiнедi</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мұндай әлеуетті өнім берушінi мемлекеттiк сатып алу туралы шарт жасасуға мәжбүрлеу туралы, сондай-ақ мемлекеттiк сатып алу туралы шарт жасасудан жалтарудан келтiрiлген шығындарды өтеу туралы талап арызбен сотқа жүгiнуге құқылы.</w:t>
      </w:r>
      <w:r>
        <w:br/>
      </w:r>
      <w:r>
        <w:rPr>
          <w:rFonts w:ascii="Consolas"/>
          <w:b w:val="false"/>
          <w:i w:val="false"/>
          <w:color w:val="000000"/>
          <w:sz w:val="20"/>
        </w:rPr>
        <w:t>
      </w:t>
      </w:r>
      <w:r>
        <w:rPr>
          <w:rFonts w:ascii="Consolas"/>
          <w:b w:val="false"/>
          <w:i w:val="false"/>
          <w:color w:val="ff0000"/>
          <w:sz w:val="20"/>
        </w:rPr>
        <w:t xml:space="preserve">Ескерту. 38-бапқа өзгерістер енгізілді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Заңдарымен.</w:t>
      </w:r>
    </w:p>
    <w:bookmarkEnd w:id="110"/>
    <w:bookmarkStart w:name="z47" w:id="111"/>
    <w:p>
      <w:pPr>
        <w:spacing w:after="0"/>
        <w:ind w:left="0"/>
        <w:jc w:val="left"/>
      </w:pPr>
      <w:r>
        <w:rPr>
          <w:rFonts w:ascii="Consolas"/>
          <w:b w:val="false"/>
          <w:i w:val="false"/>
          <w:color w:val="000000"/>
          <w:sz w:val="20"/>
        </w:rPr>
        <w:t>
      </w:t>
      </w:r>
      <w:r>
        <w:rPr>
          <w:rFonts w:ascii="Consolas"/>
          <w:b/>
          <w:i w:val="false"/>
          <w:color w:val="000000"/>
          <w:sz w:val="20"/>
        </w:rPr>
        <w:t>39-бап. Мемлекеттік сатып алу туралы шарттың жобасына не</w:t>
      </w:r>
      <w:r>
        <w:br/>
      </w:r>
      <w:r>
        <w:rPr>
          <w:rFonts w:ascii="Consolas"/>
          <w:b w:val="false"/>
          <w:i w:val="false"/>
          <w:color w:val="000000"/>
          <w:sz w:val="20"/>
        </w:rPr>
        <w:t>
               </w:t>
      </w:r>
      <w:r>
        <w:rPr>
          <w:rFonts w:ascii="Consolas"/>
          <w:b/>
          <w:i w:val="false"/>
          <w:color w:val="000000"/>
          <w:sz w:val="20"/>
        </w:rPr>
        <w:t xml:space="preserve">жасалған шартқа өзгерістер енгізудің негіздері </w:t>
      </w:r>
    </w:p>
    <w:bookmarkEnd w:id="111"/>
    <w:bookmarkStart w:name="z538" w:id="112"/>
    <w:p>
      <w:pPr>
        <w:spacing w:after="0"/>
        <w:ind w:left="0"/>
        <w:jc w:val="left"/>
      </w:pPr>
      <w:r>
        <w:rPr>
          <w:rFonts w:ascii="Consolas"/>
          <w:b w:val="false"/>
          <w:i w:val="false"/>
          <w:color w:val="000000"/>
          <w:sz w:val="20"/>
        </w:rPr>
        <w:t>
      1. Мемлекеттiк сатып алу туралы шарттың жобасына өнiм берушiнi таңдауға негiз болған сапаның және басқа да жағдайлардың өзгермеу талабымен өзгерiстер енгiзуге мынадай өзара байланысты талаптар сақталған жағдайда:</w:t>
      </w:r>
      <w:r>
        <w:br/>
      </w:r>
      <w:r>
        <w:rPr>
          <w:rFonts w:ascii="Consolas"/>
          <w:b w:val="false"/>
          <w:i w:val="false"/>
          <w:color w:val="000000"/>
          <w:sz w:val="20"/>
        </w:rPr>
        <w:t>
</w:t>
      </w:r>
      <w:r>
        <w:rPr>
          <w:rFonts w:ascii="Consolas"/>
          <w:b w:val="false"/>
          <w:i w:val="false"/>
          <w:color w:val="000000"/>
          <w:sz w:val="20"/>
        </w:rPr>
        <w:t>
      1) тараптардың бірі конкурс тәсілімен мемлекеттік сатып алу қорытындылары туралы хаттамаға қол қойылған күннен бастап бес жұмыс күнінен кешіктірмей шарттың жобасына өзгерістер енгізуге бастамашылық жасаса;</w:t>
      </w:r>
      <w:r>
        <w:br/>
      </w:r>
      <w:r>
        <w:rPr>
          <w:rFonts w:ascii="Consolas"/>
          <w:b w:val="false"/>
          <w:i w:val="false"/>
          <w:color w:val="000000"/>
          <w:sz w:val="20"/>
        </w:rPr>
        <w:t>
</w:t>
      </w:r>
      <w:r>
        <w:rPr>
          <w:rFonts w:ascii="Consolas"/>
          <w:b w:val="false"/>
          <w:i w:val="false"/>
          <w:color w:val="000000"/>
          <w:sz w:val="20"/>
        </w:rPr>
        <w:t>
      2) шарт жобасының сомасын азайту бөлігіне өзгерістер енгізуге жол берілсе;</w:t>
      </w:r>
      <w:r>
        <w:br/>
      </w:r>
      <w:r>
        <w:rPr>
          <w:rFonts w:ascii="Consolas"/>
          <w:b w:val="false"/>
          <w:i w:val="false"/>
          <w:color w:val="000000"/>
          <w:sz w:val="20"/>
        </w:rPr>
        <w:t>
</w:t>
      </w:r>
      <w:r>
        <w:rPr>
          <w:rFonts w:ascii="Consolas"/>
          <w:b w:val="false"/>
          <w:i w:val="false"/>
          <w:color w:val="000000"/>
          <w:sz w:val="20"/>
        </w:rPr>
        <w:t xml:space="preserve">
      3) шарт сомасын азайту бөлігіне өзгерістер енгізу туралы шешім тараптардың өзара келісуі бойынша қабылданса жол беріледі. </w:t>
      </w:r>
      <w:r>
        <w:br/>
      </w:r>
      <w:r>
        <w:rPr>
          <w:rFonts w:ascii="Consolas"/>
          <w:b w:val="false"/>
          <w:i w:val="false"/>
          <w:color w:val="000000"/>
          <w:sz w:val="20"/>
        </w:rPr>
        <w:t>
      Осы тармақта көзделген талаптарды сақтамай мемлекеттік сатып алу туралы шартқа өзгерістер енгізуге жол берілмейді.</w:t>
      </w:r>
      <w:r>
        <w:br/>
      </w:r>
      <w:r>
        <w:rPr>
          <w:rFonts w:ascii="Consolas"/>
          <w:b w:val="false"/>
          <w:i w:val="false"/>
          <w:color w:val="000000"/>
          <w:sz w:val="20"/>
        </w:rPr>
        <w:t>
</w:t>
      </w:r>
      <w:r>
        <w:rPr>
          <w:rFonts w:ascii="Consolas"/>
          <w:b w:val="false"/>
          <w:i w:val="false"/>
          <w:color w:val="000000"/>
          <w:sz w:val="20"/>
        </w:rPr>
        <w:t>
      2. Өнім берушіні таңдауға негіз болған сапаның және басқа да шарттардың өзгермейтін талабы жағдайында мемлекеттік сатып алу туралы жасалған шартқа өзгерістер енгізуге:</w:t>
      </w:r>
      <w:r>
        <w:br/>
      </w:r>
      <w:r>
        <w:rPr>
          <w:rFonts w:ascii="Consolas"/>
          <w:b w:val="false"/>
          <w:i w:val="false"/>
          <w:color w:val="000000"/>
          <w:sz w:val="20"/>
        </w:rPr>
        <w:t>
</w:t>
      </w:r>
      <w:r>
        <w:rPr>
          <w:rFonts w:ascii="Consolas"/>
          <w:b w:val="false"/>
          <w:i w:val="false"/>
          <w:color w:val="000000"/>
          <w:sz w:val="20"/>
        </w:rPr>
        <w:t>
      1) тауарларға, жұмыстарға, қызметтерге берiлетiн бағаны және тиiсiнше шарттың сомасын азайту бөлiгiнде тараптардың өзара келiсуi бойынша;</w:t>
      </w:r>
      <w:r>
        <w:br/>
      </w:r>
      <w:r>
        <w:rPr>
          <w:rFonts w:ascii="Consolas"/>
          <w:b w:val="false"/>
          <w:i w:val="false"/>
          <w:color w:val="000000"/>
          <w:sz w:val="20"/>
        </w:rPr>
        <w:t>
</w:t>
      </w:r>
      <w:r>
        <w:rPr>
          <w:rFonts w:ascii="Consolas"/>
          <w:b w:val="false"/>
          <w:i w:val="false"/>
          <w:color w:val="000000"/>
          <w:sz w:val="20"/>
        </w:rPr>
        <w:t>
      2) егер Қазақстан Республикасының сәулет, қала құрылысы және құрылыс қызметі туралы заңнамасына сәйкес ведомстводан тыс кешенді сараптамадан өткен жобалау-сметалық құжаттамаға өзгерістер енгізілсе және Қазақстан Республикасының заңнамасында айқындалған тәртіппен қабылданған мұндай өзгерістің сомасына қосымша ақша бөлу туралы шешім қабылданса, шарттың сомасын ұлғайту бөлігінде;</w:t>
      </w:r>
      <w:r>
        <w:br/>
      </w:r>
      <w:r>
        <w:rPr>
          <w:rFonts w:ascii="Consolas"/>
          <w:b w:val="false"/>
          <w:i w:val="false"/>
          <w:color w:val="000000"/>
          <w:sz w:val="20"/>
        </w:rPr>
        <w:t>
</w:t>
      </w:r>
      <w:r>
        <w:rPr>
          <w:rFonts w:ascii="Consolas"/>
          <w:b w:val="false"/>
          <w:i w:val="false"/>
          <w:color w:val="000000"/>
          <w:sz w:val="20"/>
        </w:rPr>
        <w:t>
      3) осы тармақтың 2) тармақшасында көрсетілген жұмыстарды қоспағанда, осы тауарларды, жұмыстарды, көрсетілетін қызметтерді мемлекеттік сатып алу туралы жасалған шартта көрсетілген тауарлар, жұмыстар, көрсетілетін қызметтер бірлігі үшін бағаның өзгермейтін талабы жағдайында сатып алынатын тауарлардың, көрсетілген қызметтердің көлеміндегі қажеттіліктің азаюына немесе артуына байланысты шарттың сомасын азайту не арттыру бөлігінде жол беріледі. Тауарларды, жұмыстарды, көрсетілетін қызметтерді мемлекеттік сатып алу туралы жасалған шартты осындай өзгертуге осы тауарларды, жұмыстарды, көрсетілетін қызметтерді сатып алу үшін мемлекеттік сатып алудың жылдық жоспарында көзделген соманың шегінде жол беріледі;</w:t>
      </w:r>
      <w:r>
        <w:br/>
      </w:r>
      <w:r>
        <w:rPr>
          <w:rFonts w:ascii="Consolas"/>
          <w:b w:val="false"/>
          <w:i w:val="false"/>
          <w:color w:val="000000"/>
          <w:sz w:val="20"/>
        </w:rPr>
        <w:t>
</w:t>
      </w:r>
      <w:r>
        <w:rPr>
          <w:rFonts w:ascii="Consolas"/>
          <w:b w:val="false"/>
          <w:i w:val="false"/>
          <w:color w:val="000000"/>
          <w:sz w:val="20"/>
        </w:rPr>
        <w:t>
      4) егер өнім беруші тауарды мемлекеттік сатып алу туралы онымен жасалған шартты орындау процесінде тауар бірлігіне берілетін бағаның өзгермейтін талабы жағдайында, онымен жасалған тауарды мемлекеттік сатып алу туралы шарттың нысанасы болып табылатын тауарды берудің неғұрлым үздік сапалық және (немесе) техникалық сипаттамаларын немесе мерзімін және (немесе) шарттарын ұсынған жағдайда өзгерістер енгізуге жол беріледі;</w:t>
      </w:r>
      <w:r>
        <w:br/>
      </w:r>
      <w:r>
        <w:rPr>
          <w:rFonts w:ascii="Consolas"/>
          <w:b w:val="false"/>
          <w:i w:val="false"/>
          <w:color w:val="000000"/>
          <w:sz w:val="20"/>
        </w:rPr>
        <w:t>
</w:t>
      </w:r>
      <w:r>
        <w:rPr>
          <w:rFonts w:ascii="Consolas"/>
          <w:b w:val="false"/>
          <w:i w:val="false"/>
          <w:color w:val="000000"/>
          <w:sz w:val="20"/>
        </w:rPr>
        <w:t>
      5) Қазақстан Республикасының салық, кеден және өзге де заңнамасының өзгеруiнен туындаған аяқталу мерзiмi келесi (кейiнгi) жылдағы (жылдардағы) жұмыстарды орындау шартының сомасын азайту немесе ұлғайту бөлiгiнде;</w:t>
      </w:r>
      <w:r>
        <w:br/>
      </w:r>
      <w:r>
        <w:rPr>
          <w:rFonts w:ascii="Consolas"/>
          <w:b w:val="false"/>
          <w:i w:val="false"/>
          <w:color w:val="000000"/>
          <w:sz w:val="20"/>
        </w:rPr>
        <w:t>
</w:t>
      </w:r>
      <w:r>
        <w:rPr>
          <w:rFonts w:ascii="Consolas"/>
          <w:b w:val="false"/>
          <w:i w:val="false"/>
          <w:color w:val="000000"/>
          <w:sz w:val="20"/>
        </w:rPr>
        <w:t>
      6) аяқталу мерзiмi келесi (кейiнгi) жылдағы (жылдардағы) жұмыстарды орындау туралы шарттың сомасын азайту бөлiгiнде;</w:t>
      </w:r>
      <w:r>
        <w:br/>
      </w:r>
      <w:r>
        <w:rPr>
          <w:rFonts w:ascii="Consolas"/>
          <w:b w:val="false"/>
          <w:i w:val="false"/>
          <w:color w:val="000000"/>
          <w:sz w:val="20"/>
        </w:rPr>
        <w:t>
</w:t>
      </w:r>
      <w:r>
        <w:rPr>
          <w:rFonts w:ascii="Consolas"/>
          <w:b w:val="false"/>
          <w:i w:val="false"/>
          <w:color w:val="000000"/>
          <w:sz w:val="20"/>
        </w:rPr>
        <w:t>
      7) жасалған шарттың сомасы өзгермейтін кезде мемлекеттік бюджет есебінен жылдар бойынша қаржыландыру өзгерген немесе жұмыстардың сметалық құны азайған және Қазақстан Республикасының сәулет, қала құрылысы және құрылыс қызметі туралы заңнамасына сәйкес кейіннен сараптамадан өткен жобалау-сметалық құжаттамаға тиісті өзгерiстер енгiзілген жағдайда, жұмыстарды орындау туралы шарттың орындалу мерзімін өзгерту бөлiгiнде;</w:t>
      </w:r>
      <w:r>
        <w:br/>
      </w:r>
      <w:r>
        <w:rPr>
          <w:rFonts w:ascii="Consolas"/>
          <w:b w:val="false"/>
          <w:i w:val="false"/>
          <w:color w:val="000000"/>
          <w:sz w:val="20"/>
        </w:rPr>
        <w:t>
</w:t>
      </w:r>
      <w:r>
        <w:rPr>
          <w:rFonts w:ascii="Consolas"/>
          <w:b w:val="false"/>
          <w:i w:val="false"/>
          <w:color w:val="000000"/>
          <w:sz w:val="20"/>
        </w:rPr>
        <w:t>
      8) шарттың орындалуына байланысты тапсырысшының және (немесе) өнім берушінің лауазымды адамына қатысты сотқа дейінгі тергеп-тексеру жүргізілген жағдайда, жұмыстар бойынша шарттың орындалу мерзімін өзгерту бөлігінде;</w:t>
      </w:r>
      <w:r>
        <w:br/>
      </w:r>
      <w:r>
        <w:rPr>
          <w:rFonts w:ascii="Consolas"/>
          <w:b w:val="false"/>
          <w:i w:val="false"/>
          <w:color w:val="000000"/>
          <w:sz w:val="20"/>
        </w:rPr>
        <w:t>
</w:t>
      </w:r>
      <w:r>
        <w:rPr>
          <w:rFonts w:ascii="Consolas"/>
          <w:b w:val="false"/>
          <w:i w:val="false"/>
          <w:color w:val="000000"/>
          <w:sz w:val="20"/>
        </w:rPr>
        <w:t>
      9) егер өнім беруші берілетін тауардың тауар өндірушісі болып табылса, тауарды беру туралы шарттың орындалу мерзімін өзгерту бөлігінде жол беріледі. Тауарларды мемлекеттік сатып алу туралы жасасылған шартты осылайша өзгертуге өнім берушінің хабарламасы бойынша ағымдағы қаржы жылы шегінде он жұмыс күнінен аспайтын мерзімге жол беріледі.</w:t>
      </w:r>
      <w:r>
        <w:br/>
      </w:r>
      <w:r>
        <w:rPr>
          <w:rFonts w:ascii="Consolas"/>
          <w:b w:val="false"/>
          <w:i w:val="false"/>
          <w:color w:val="000000"/>
          <w:sz w:val="20"/>
        </w:rPr>
        <w:t>
</w:t>
      </w:r>
      <w:r>
        <w:rPr>
          <w:rFonts w:ascii="Consolas"/>
          <w:b w:val="false"/>
          <w:i w:val="false"/>
          <w:color w:val="000000"/>
          <w:sz w:val="20"/>
        </w:rPr>
        <w:t>
      3. Мемлекеттік сатып алу туралы шарттың жобасына не жасалған шартқа осы баптың 1 және 2-тармақтарында көзделмеген өзге де негіздер бойынша өткізілетін (өткізілген) мемлекеттік сатып алу шарттарының мазмұнын өзгертетін өзгерістер және (немесе) өнім берушіні таңдауға негіз болған ұсыныстар енгізуге жол берілмейді.</w:t>
      </w:r>
      <w:r>
        <w:br/>
      </w:r>
      <w:r>
        <w:rPr>
          <w:rFonts w:ascii="Consolas"/>
          <w:b w:val="false"/>
          <w:i w:val="false"/>
          <w:color w:val="000000"/>
          <w:sz w:val="20"/>
        </w:rPr>
        <w:t>
      </w:t>
      </w:r>
      <w:r>
        <w:rPr>
          <w:rFonts w:ascii="Consolas"/>
          <w:b w:val="false"/>
          <w:i w:val="false"/>
          <w:color w:val="ff0000"/>
          <w:sz w:val="20"/>
        </w:rPr>
        <w:t xml:space="preserve">Ескерту. 39-бапқа өзгерістер енгізілді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04.07.2014 </w:t>
      </w:r>
      <w:r>
        <w:rPr>
          <w:rFonts w:ascii="Consolas"/>
          <w:b w:val="false"/>
          <w:i w:val="false"/>
          <w:color w:val="000000"/>
          <w:sz w:val="20"/>
        </w:rPr>
        <w:t>№ 233-V</w:t>
      </w:r>
      <w:r>
        <w:rPr>
          <w:rFonts w:ascii="Consolas"/>
          <w:b w:val="false"/>
          <w:i w:val="false"/>
          <w:color w:val="000000"/>
          <w:sz w:val="20"/>
        </w:rPr>
        <w:t> </w:t>
      </w:r>
      <w:r>
        <w:rPr>
          <w:rFonts w:ascii="Consolas"/>
          <w:b w:val="false"/>
          <w:i w:val="false"/>
          <w:color w:val="ff0000"/>
          <w:sz w:val="20"/>
        </w:rPr>
        <w:t xml:space="preserve">(01.01.2015 бастап қолданысқа енгізіледі); 29.12.2014 </w:t>
      </w:r>
      <w:r>
        <w:rPr>
          <w:rFonts w:ascii="Consolas"/>
          <w:b w:val="false"/>
          <w:i w:val="false"/>
          <w:color w:val="000000"/>
          <w:sz w:val="20"/>
        </w:rPr>
        <w:t>№ 269-V</w:t>
      </w:r>
      <w:r>
        <w:rPr>
          <w:rFonts w:ascii="Consolas"/>
          <w:b w:val="false"/>
          <w:i w:val="false"/>
          <w:color w:val="ff0000"/>
          <w:sz w:val="20"/>
        </w:rPr>
        <w:t xml:space="preserve"> (01.01.2015 бастап қолданысқа енгізіледі) Заңдарымен.</w:t>
      </w:r>
    </w:p>
    <w:bookmarkEnd w:id="112"/>
    <w:bookmarkStart w:name="z48" w:id="113"/>
    <w:p>
      <w:pPr>
        <w:spacing w:after="0"/>
        <w:ind w:left="0"/>
        <w:jc w:val="left"/>
      </w:pPr>
      <w:r>
        <w:rPr>
          <w:rFonts w:ascii="Consolas"/>
          <w:b w:val="false"/>
          <w:i w:val="false"/>
          <w:color w:val="000000"/>
          <w:sz w:val="20"/>
        </w:rPr>
        <w:t>
      </w:t>
      </w:r>
      <w:r>
        <w:rPr>
          <w:rFonts w:ascii="Consolas"/>
          <w:b/>
          <w:i w:val="false"/>
          <w:color w:val="000000"/>
          <w:sz w:val="20"/>
        </w:rPr>
        <w:t xml:space="preserve">40-бап. Мемлекеттік сатып алу туралы шарттың күшіне енуі </w:t>
      </w:r>
    </w:p>
    <w:bookmarkEnd w:id="113"/>
    <w:bookmarkStart w:name="z549" w:id="114"/>
    <w:p>
      <w:pPr>
        <w:spacing w:after="0"/>
        <w:ind w:left="0"/>
        <w:jc w:val="left"/>
      </w:pPr>
      <w:r>
        <w:rPr>
          <w:rFonts w:ascii="Consolas"/>
          <w:b w:val="false"/>
          <w:i w:val="false"/>
          <w:color w:val="000000"/>
          <w:sz w:val="20"/>
        </w:rPr>
        <w:t>
      1. Мемлекеттік сатып алу туралы шарт оған тапсырыс беруші мен өнім беруші қол қойғаннан кейін не конкурстық құжаттамада көзделген шарттың орындалуын қамтамасыз етуді өнім беруші толық енгізгеннен кейін күшіне енеді. Егер мемлекеттік сатып алу туралы шарт тіркелуге жататын болса, онда ол Қазақстан Республикасының </w:t>
      </w:r>
      <w:r>
        <w:rPr>
          <w:rFonts w:ascii="Consolas"/>
          <w:b w:val="false"/>
          <w:i w:val="false"/>
          <w:color w:val="000000"/>
          <w:sz w:val="20"/>
        </w:rPr>
        <w:t>заңнамасына</w:t>
      </w:r>
      <w:r>
        <w:rPr>
          <w:rFonts w:ascii="Consolas"/>
          <w:b w:val="false"/>
          <w:i w:val="false"/>
          <w:color w:val="000000"/>
          <w:sz w:val="20"/>
        </w:rPr>
        <w:t xml:space="preserve"> сәйкес тіркелгеннен кейін күшіне енеді.</w:t>
      </w:r>
      <w:r>
        <w:br/>
      </w:r>
      <w:r>
        <w:rPr>
          <w:rFonts w:ascii="Consolas"/>
          <w:b w:val="false"/>
          <w:i w:val="false"/>
          <w:color w:val="000000"/>
          <w:sz w:val="20"/>
        </w:rPr>
        <w:t>
</w:t>
      </w:r>
      <w:r>
        <w:rPr>
          <w:rFonts w:ascii="Consolas"/>
          <w:b w:val="false"/>
          <w:i w:val="false"/>
          <w:color w:val="000000"/>
          <w:sz w:val="20"/>
        </w:rPr>
        <w:t>
      2. Қазақстан Республикасының </w:t>
      </w:r>
      <w:r>
        <w:rPr>
          <w:rFonts w:ascii="Consolas"/>
          <w:b w:val="false"/>
          <w:i w:val="false"/>
          <w:color w:val="000000"/>
          <w:sz w:val="20"/>
        </w:rPr>
        <w:t>заңнамасына</w:t>
      </w:r>
      <w:r>
        <w:rPr>
          <w:rFonts w:ascii="Consolas"/>
          <w:b w:val="false"/>
          <w:i w:val="false"/>
          <w:color w:val="000000"/>
          <w:sz w:val="20"/>
        </w:rPr>
        <w:t xml:space="preserve"> сәйкес тiркелуге жататын мемлекеттiк сатып алу туралы шартты тапсырыс беруші оны жасағаннан кейiн не өнім беруші конкурстық құжаттамада не аукциондық құжаттамада көзделген шарттың орындалуын қамтамасыз етудi толық енгiзгеннен кейiн бес жұмыс күнiнен кешiктiрмей мемлекеттiк сатып алу туралы шарттарды тiркеу жөнiндегi уәкiлеттi органға ұсынады.</w:t>
      </w:r>
      <w:r>
        <w:br/>
      </w:r>
      <w:r>
        <w:rPr>
          <w:rFonts w:ascii="Consolas"/>
          <w:b w:val="false"/>
          <w:i w:val="false"/>
          <w:color w:val="000000"/>
          <w:sz w:val="20"/>
        </w:rPr>
        <w:t>
      </w:t>
      </w:r>
      <w:r>
        <w:rPr>
          <w:rFonts w:ascii="Consolas"/>
          <w:b w:val="false"/>
          <w:i w:val="false"/>
          <w:color w:val="ff0000"/>
          <w:sz w:val="20"/>
        </w:rPr>
        <w:t xml:space="preserve">Ескерту. 40-бап жаңа редакцияда - ҚР 2008.11.20 </w:t>
      </w:r>
      <w:r>
        <w:rPr>
          <w:rFonts w:ascii="Consolas"/>
          <w:b w:val="false"/>
          <w:i w:val="false"/>
          <w:color w:val="000000"/>
          <w:sz w:val="20"/>
        </w:rPr>
        <w:t>№ 87-IV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Заңымен, өзгеріс енгізілді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w:t>
      </w:r>
    </w:p>
    <w:bookmarkEnd w:id="114"/>
    <w:bookmarkStart w:name="z49" w:id="115"/>
    <w:p>
      <w:pPr>
        <w:spacing w:after="0"/>
        <w:ind w:left="0"/>
        <w:jc w:val="left"/>
      </w:pPr>
      <w:r>
        <w:rPr>
          <w:rFonts w:ascii="Consolas"/>
          <w:b/>
          <w:i w:val="false"/>
          <w:color w:val="000000"/>
        </w:rPr>
        <w:t xml:space="preserve"> 
8-тарау. АРНАЙЫ ЕРЕЖЕЛЕР </w:t>
      </w:r>
    </w:p>
    <w:bookmarkEnd w:id="115"/>
    <w:bookmarkStart w:name="z50" w:id="116"/>
    <w:p>
      <w:pPr>
        <w:spacing w:after="0"/>
        <w:ind w:left="0"/>
        <w:jc w:val="left"/>
      </w:pPr>
      <w:r>
        <w:rPr>
          <w:rFonts w:ascii="Consolas"/>
          <w:b w:val="false"/>
          <w:i w:val="false"/>
          <w:color w:val="000000"/>
          <w:sz w:val="20"/>
        </w:rPr>
        <w:t>
      </w:t>
      </w:r>
      <w:r>
        <w:rPr>
          <w:rFonts w:ascii="Consolas"/>
          <w:b/>
          <w:i w:val="false"/>
          <w:color w:val="000000"/>
          <w:sz w:val="20"/>
        </w:rPr>
        <w:t xml:space="preserve">41-бап. Конкурс тәсілімен мемлекеттік сатып алуды жүзеге </w:t>
      </w:r>
      <w:r>
        <w:br/>
      </w:r>
      <w:r>
        <w:rPr>
          <w:rFonts w:ascii="Consolas"/>
          <w:b w:val="false"/>
          <w:i w:val="false"/>
          <w:color w:val="000000"/>
          <w:sz w:val="20"/>
        </w:rPr>
        <w:t>
               </w:t>
      </w:r>
      <w:r>
        <w:rPr>
          <w:rFonts w:ascii="Consolas"/>
          <w:b/>
          <w:i w:val="false"/>
          <w:color w:val="000000"/>
          <w:sz w:val="20"/>
        </w:rPr>
        <w:t xml:space="preserve">асырудың ерекше тәртібі </w:t>
      </w:r>
    </w:p>
    <w:bookmarkEnd w:id="116"/>
    <w:bookmarkStart w:name="z552" w:id="117"/>
    <w:p>
      <w:pPr>
        <w:spacing w:after="0"/>
        <w:ind w:left="0"/>
        <w:jc w:val="left"/>
      </w:pPr>
      <w:r>
        <w:rPr>
          <w:rFonts w:ascii="Consolas"/>
          <w:b w:val="false"/>
          <w:i w:val="false"/>
          <w:color w:val="000000"/>
          <w:sz w:val="20"/>
        </w:rPr>
        <w:t xml:space="preserve">
      1. </w:t>
      </w:r>
      <w:r>
        <w:rPr>
          <w:rFonts w:ascii="Consolas"/>
          <w:b w:val="false"/>
          <w:i w:val="false"/>
          <w:color w:val="ff0000"/>
          <w:sz w:val="20"/>
        </w:rPr>
        <w:t xml:space="preserve">Алынып тасталды - ҚР 2008.11.20 </w:t>
      </w:r>
      <w:r>
        <w:rPr>
          <w:rFonts w:ascii="Consolas"/>
          <w:b w:val="false"/>
          <w:i w:val="false"/>
          <w:color w:val="000000"/>
          <w:sz w:val="20"/>
        </w:rPr>
        <w:t>№ 87-IV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қараңыз) Заңымен.</w:t>
      </w:r>
      <w:r>
        <w:br/>
      </w:r>
      <w:r>
        <w:rPr>
          <w:rFonts w:ascii="Consolas"/>
          <w:b w:val="false"/>
          <w:i w:val="false"/>
          <w:color w:val="000000"/>
          <w:sz w:val="20"/>
        </w:rPr>
        <w:t>
</w:t>
      </w:r>
      <w:r>
        <w:rPr>
          <w:rFonts w:ascii="Consolas"/>
          <w:b w:val="false"/>
          <w:i w:val="false"/>
          <w:color w:val="000000"/>
          <w:sz w:val="20"/>
        </w:rPr>
        <w:t>
      2. Ерекше тәртіп қолданыла отырып мемлекеттік сатып алу, біліктілік талаптарын белгілейтін, сондай-ақ осы Заңда көзделген мемлекеттік сатып алуды өткізу рәсімдері мен мерзімдерін регламенттейтін нормаларды қоспағанда, осы Заңға сәйкес жүзеге асырылады.</w:t>
      </w:r>
      <w:r>
        <w:br/>
      </w:r>
      <w:r>
        <w:rPr>
          <w:rFonts w:ascii="Consolas"/>
          <w:b w:val="false"/>
          <w:i w:val="false"/>
          <w:color w:val="000000"/>
          <w:sz w:val="20"/>
        </w:rPr>
        <w:t>
</w:t>
      </w:r>
      <w:r>
        <w:rPr>
          <w:rFonts w:ascii="Consolas"/>
          <w:b w:val="false"/>
          <w:i w:val="false"/>
          <w:color w:val="000000"/>
          <w:sz w:val="20"/>
        </w:rPr>
        <w:t>
      3. Ерекше тәртіп қолданыла отырып мемлекеттік сатып алу мынадай:</w:t>
      </w:r>
      <w:r>
        <w:br/>
      </w:r>
      <w:r>
        <w:rPr>
          <w:rFonts w:ascii="Consolas"/>
          <w:b w:val="false"/>
          <w:i w:val="false"/>
          <w:color w:val="000000"/>
          <w:sz w:val="20"/>
        </w:rPr>
        <w:t>
</w:t>
      </w:r>
      <w:r>
        <w:rPr>
          <w:rFonts w:ascii="Consolas"/>
          <w:b w:val="false"/>
          <w:i w:val="false"/>
          <w:color w:val="000000"/>
          <w:sz w:val="20"/>
        </w:rPr>
        <w:t>
      1) құпиялылық режимін сақтауды, сондай-ақ Қазақстан Республикасының Ұлттық қауіпсіздігі кепілдігін қамтамасыз ететін мемлекеттік сатып алуды өткізудің ерекше шарттарын белгілеу талап етілетін құқықтық тәртіп пен ұлттық қауіпсіздіктің қажеттігін қамтамасыз ету үшін тауарларды, жұмыстарды, көрсетілетін қызметтерді;</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мемлекеттік әлеуметтік тапсырыста</w:t>
      </w:r>
      <w:r>
        <w:rPr>
          <w:rFonts w:ascii="Consolas"/>
          <w:b w:val="false"/>
          <w:i w:val="false"/>
          <w:color w:val="000000"/>
          <w:sz w:val="20"/>
        </w:rPr>
        <w:t xml:space="preserve"> көзделген қызмет көрсетулерді;</w:t>
      </w:r>
      <w:r>
        <w:br/>
      </w:r>
      <w:r>
        <w:rPr>
          <w:rFonts w:ascii="Consolas"/>
          <w:b w:val="false"/>
          <w:i w:val="false"/>
          <w:color w:val="000000"/>
          <w:sz w:val="20"/>
        </w:rPr>
        <w:t>
</w:t>
      </w:r>
      <w:r>
        <w:rPr>
          <w:rFonts w:ascii="Consolas"/>
          <w:b w:val="false"/>
          <w:i w:val="false"/>
          <w:color w:val="000000"/>
          <w:sz w:val="20"/>
        </w:rPr>
        <w:t xml:space="preserve">
      3) </w:t>
      </w:r>
      <w:r>
        <w:rPr>
          <w:rFonts w:ascii="Consolas"/>
          <w:b w:val="false"/>
          <w:i w:val="false"/>
          <w:color w:val="ff0000"/>
          <w:sz w:val="20"/>
        </w:rPr>
        <w:t xml:space="preserve">алынып тасталды - ҚР 2008.11.20 </w:t>
      </w:r>
      <w:r>
        <w:rPr>
          <w:rFonts w:ascii="Consolas"/>
          <w:b w:val="false"/>
          <w:i w:val="false"/>
          <w:color w:val="000000"/>
          <w:sz w:val="20"/>
        </w:rPr>
        <w:t>№ 87-IV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қараңыз) Заңымен.</w:t>
      </w:r>
      <w:r>
        <w:br/>
      </w:r>
      <w:r>
        <w:rPr>
          <w:rFonts w:ascii="Consolas"/>
          <w:b w:val="false"/>
          <w:i w:val="false"/>
          <w:color w:val="000000"/>
          <w:sz w:val="20"/>
        </w:rPr>
        <w:t>
</w:t>
      </w:r>
      <w:r>
        <w:rPr>
          <w:rFonts w:ascii="Consolas"/>
          <w:b w:val="false"/>
          <w:i w:val="false"/>
          <w:color w:val="000000"/>
          <w:sz w:val="20"/>
        </w:rPr>
        <w:t xml:space="preserve">
      4) </w:t>
      </w:r>
      <w:r>
        <w:rPr>
          <w:rFonts w:ascii="Consolas"/>
          <w:b w:val="false"/>
          <w:i w:val="false"/>
          <w:color w:val="ff0000"/>
          <w:sz w:val="20"/>
        </w:rPr>
        <w:t xml:space="preserve">алынып тасталды - ҚР 2011.02.18 </w:t>
      </w:r>
      <w:r>
        <w:rPr>
          <w:rFonts w:ascii="Consolas"/>
          <w:b w:val="false"/>
          <w:i w:val="false"/>
          <w:color w:val="000000"/>
          <w:sz w:val="20"/>
        </w:rPr>
        <w:t>№ 408-IV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Заңымен;</w:t>
      </w:r>
      <w:r>
        <w:br/>
      </w:r>
      <w:r>
        <w:rPr>
          <w:rFonts w:ascii="Consolas"/>
          <w:b w:val="false"/>
          <w:i w:val="false"/>
          <w:color w:val="000000"/>
          <w:sz w:val="20"/>
        </w:rPr>
        <w:t>
</w:t>
      </w:r>
      <w:r>
        <w:rPr>
          <w:rFonts w:ascii="Consolas"/>
          <w:b w:val="false"/>
          <w:i w:val="false"/>
          <w:color w:val="000000"/>
          <w:sz w:val="20"/>
        </w:rPr>
        <w:t>
      5) кәсіпкерлік қызметтің субъектісі болып табылмайтын жеке тұлғаның жеке меншік құқығына тиесілі тұрғын үйді;</w:t>
      </w:r>
      <w:r>
        <w:br/>
      </w:r>
      <w:r>
        <w:rPr>
          <w:rFonts w:ascii="Consolas"/>
          <w:b w:val="false"/>
          <w:i w:val="false"/>
          <w:color w:val="000000"/>
          <w:sz w:val="20"/>
        </w:rPr>
        <w:t>
</w:t>
      </w:r>
      <w:r>
        <w:rPr>
          <w:rFonts w:ascii="Consolas"/>
          <w:b w:val="false"/>
          <w:i w:val="false"/>
          <w:color w:val="000000"/>
          <w:sz w:val="20"/>
        </w:rPr>
        <w:t xml:space="preserve">
      6) </w:t>
      </w:r>
      <w:r>
        <w:rPr>
          <w:rFonts w:ascii="Consolas"/>
          <w:b w:val="false"/>
          <w:i w:val="false"/>
          <w:color w:val="ff0000"/>
          <w:sz w:val="20"/>
        </w:rPr>
        <w:t xml:space="preserve">алып тасталды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r>
        <w:br/>
      </w:r>
      <w:r>
        <w:rPr>
          <w:rFonts w:ascii="Consolas"/>
          <w:b w:val="false"/>
          <w:i w:val="false"/>
          <w:color w:val="000000"/>
          <w:sz w:val="20"/>
        </w:rPr>
        <w:t>
</w:t>
      </w:r>
      <w:r>
        <w:rPr>
          <w:rFonts w:ascii="Consolas"/>
          <w:b w:val="false"/>
          <w:i w:val="false"/>
          <w:color w:val="000000"/>
          <w:sz w:val="20"/>
        </w:rPr>
        <w:t>
      7) өздері туралы мәлiметтер мемлекеттiк құпияны құрайтын тауарларды, жұмыстарды, көрсетілетін қызметтердi және (немесе) Қазақстан Республикасының Үкiметi айқындаған, таратылуы шектелген қызметтік ақпаратты құрайтын мәліметтерді;</w:t>
      </w:r>
      <w:r>
        <w:br/>
      </w:r>
      <w:r>
        <w:rPr>
          <w:rFonts w:ascii="Consolas"/>
          <w:b w:val="false"/>
          <w:i w:val="false"/>
          <w:color w:val="000000"/>
          <w:sz w:val="20"/>
        </w:rPr>
        <w:t>
</w:t>
      </w:r>
      <w:r>
        <w:rPr>
          <w:rFonts w:ascii="Consolas"/>
          <w:b w:val="false"/>
          <w:i w:val="false"/>
          <w:color w:val="000000"/>
          <w:sz w:val="20"/>
        </w:rPr>
        <w:t>
      8) </w:t>
      </w:r>
      <w:r>
        <w:rPr>
          <w:rFonts w:ascii="Consolas"/>
          <w:b w:val="false"/>
          <w:i w:val="false"/>
          <w:color w:val="000000"/>
          <w:sz w:val="20"/>
        </w:rPr>
        <w:t>арнаулы әлеуметтік қызметтердің кепілдік берілген көлемімен</w:t>
      </w:r>
      <w:r>
        <w:rPr>
          <w:rFonts w:ascii="Consolas"/>
          <w:b w:val="false"/>
          <w:i w:val="false"/>
          <w:color w:val="000000"/>
          <w:sz w:val="20"/>
        </w:rPr>
        <w:t xml:space="preserve"> көзделген арнаулы әлеуметтік қызметтерді және арнаулы әлеуметтік қызметтерге қажеттілікті бағалау мен айқындау жөніндегі қызметтерді сатып алған жағдайда жүзеге асырылады.</w:t>
      </w:r>
      <w:r>
        <w:br/>
      </w:r>
      <w:r>
        <w:rPr>
          <w:rFonts w:ascii="Consolas"/>
          <w:b w:val="false"/>
          <w:i w:val="false"/>
          <w:color w:val="000000"/>
          <w:sz w:val="20"/>
        </w:rPr>
        <w:t>
</w:t>
      </w:r>
      <w:r>
        <w:rPr>
          <w:rFonts w:ascii="Consolas"/>
          <w:b w:val="false"/>
          <w:i w:val="false"/>
          <w:color w:val="000000"/>
          <w:sz w:val="20"/>
        </w:rPr>
        <w:t xml:space="preserve">
      9) </w:t>
      </w:r>
      <w:r>
        <w:rPr>
          <w:rFonts w:ascii="Consolas"/>
          <w:b w:val="false"/>
          <w:i w:val="false"/>
          <w:color w:val="ff0000"/>
          <w:sz w:val="20"/>
        </w:rPr>
        <w:t xml:space="preserve">алып тасталды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w:t>
      </w:r>
      <w:r>
        <w:br/>
      </w:r>
      <w:r>
        <w:rPr>
          <w:rFonts w:ascii="Consolas"/>
          <w:b w:val="false"/>
          <w:i w:val="false"/>
          <w:color w:val="000000"/>
          <w:sz w:val="20"/>
        </w:rPr>
        <w:t>
</w:t>
      </w:r>
      <w:r>
        <w:rPr>
          <w:rFonts w:ascii="Consolas"/>
          <w:b w:val="false"/>
          <w:i w:val="false"/>
          <w:color w:val="000000"/>
          <w:sz w:val="20"/>
        </w:rPr>
        <w:t>
      4. Конкурс тәсілімен мемлекеттік сатып алуды жүзеге асырудың ерекше тәртібін уәкілетті орган айқындайды.</w:t>
      </w:r>
      <w:r>
        <w:br/>
      </w:r>
      <w:r>
        <w:rPr>
          <w:rFonts w:ascii="Consolas"/>
          <w:b w:val="false"/>
          <w:i w:val="false"/>
          <w:color w:val="000000"/>
          <w:sz w:val="20"/>
        </w:rPr>
        <w:t>
      </w:t>
      </w:r>
      <w:r>
        <w:rPr>
          <w:rFonts w:ascii="Consolas"/>
          <w:b w:val="false"/>
          <w:i w:val="false"/>
          <w:color w:val="ff0000"/>
          <w:sz w:val="20"/>
        </w:rPr>
        <w:t xml:space="preserve">Ескерту. 41-бапқа өзгерістер енгізілді - ҚР 2008.11.20 </w:t>
      </w:r>
      <w:r>
        <w:rPr>
          <w:rFonts w:ascii="Consolas"/>
          <w:b w:val="false"/>
          <w:i w:val="false"/>
          <w:color w:val="000000"/>
          <w:sz w:val="20"/>
        </w:rPr>
        <w:t>№ 87-IV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2008.12.29 </w:t>
      </w:r>
      <w:r>
        <w:rPr>
          <w:rFonts w:ascii="Consolas"/>
          <w:b w:val="false"/>
          <w:i w:val="false"/>
          <w:color w:val="000000"/>
          <w:sz w:val="20"/>
        </w:rPr>
        <w:t>№ 115-IV</w:t>
      </w:r>
      <w:r>
        <w:rPr>
          <w:rFonts w:ascii="Consolas"/>
          <w:b w:val="false"/>
          <w:i w:val="false"/>
          <w:color w:val="ff0000"/>
          <w:sz w:val="20"/>
        </w:rPr>
        <w:t xml:space="preserve"> (2009.01.01 бастап қолданысқа енгізіледі), 2009.05.05 </w:t>
      </w:r>
      <w:r>
        <w:rPr>
          <w:rFonts w:ascii="Consolas"/>
          <w:b w:val="false"/>
          <w:i w:val="false"/>
          <w:color w:val="000000"/>
          <w:sz w:val="20"/>
        </w:rPr>
        <w:t>№ 158-IV</w:t>
      </w:r>
      <w:r>
        <w:rPr>
          <w:rFonts w:ascii="Consolas"/>
          <w:b w:val="false"/>
          <w:i w:val="false"/>
          <w:color w:val="ff0000"/>
          <w:sz w:val="20"/>
        </w:rPr>
        <w:t xml:space="preserve">, 2011.02.18 </w:t>
      </w:r>
      <w:r>
        <w:rPr>
          <w:rFonts w:ascii="Consolas"/>
          <w:b w:val="false"/>
          <w:i w:val="false"/>
          <w:color w:val="000000"/>
          <w:sz w:val="20"/>
        </w:rPr>
        <w:t>№ 408-IV</w:t>
      </w:r>
      <w:r>
        <w:rPr>
          <w:rFonts w:ascii="Consolas"/>
          <w:b w:val="false"/>
          <w:i w:val="false"/>
          <w:color w:val="ff0000"/>
          <w:sz w:val="20"/>
        </w:rPr>
        <w:t xml:space="preserve"> (алғашқы ресми жарияланғанынан кейін күнтізбелік он күн өткен соң қолданысқа енгізіледі),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14.01.2014 </w:t>
      </w:r>
      <w:r>
        <w:rPr>
          <w:rFonts w:ascii="Consolas"/>
          <w:b w:val="false"/>
          <w:i w:val="false"/>
          <w:color w:val="000000"/>
          <w:sz w:val="20"/>
        </w:rPr>
        <w:t>№ 161-V</w:t>
      </w:r>
      <w:r>
        <w:rPr>
          <w:rFonts w:ascii="Consolas"/>
          <w:b w:val="false"/>
          <w:i w:val="false"/>
          <w:color w:val="ff0000"/>
          <w:sz w:val="20"/>
        </w:rPr>
        <w:t xml:space="preserve"> (алғашқы ресми жарияланған күнінен кейін күнтізбелік он күн өткен соң қолданысқа енгізіледі); 29.09.2014 </w:t>
      </w:r>
      <w:r>
        <w:rPr>
          <w:rFonts w:ascii="Consolas"/>
          <w:b w:val="false"/>
          <w:i w:val="false"/>
          <w:color w:val="000000"/>
          <w:sz w:val="20"/>
        </w:rPr>
        <w:t>N 239-V</w:t>
      </w:r>
      <w:r>
        <w:rPr>
          <w:rFonts w:ascii="Consolas"/>
          <w:b w:val="false"/>
          <w:i w:val="false"/>
          <w:color w:val="ff0000"/>
          <w:sz w:val="20"/>
        </w:rPr>
        <w:t xml:space="preserve"> (алғашқы ресми жарияланған күнінен кейiн күнтiзбелiк он күн өткен соң қолданысқа енгiзiледi) Заңдарымен.</w:t>
      </w:r>
    </w:p>
    <w:bookmarkEnd w:id="117"/>
    <w:bookmarkStart w:name="z591" w:id="118"/>
    <w:p>
      <w:pPr>
        <w:spacing w:after="0"/>
        <w:ind w:left="0"/>
        <w:jc w:val="left"/>
      </w:pPr>
      <w:r>
        <w:rPr>
          <w:rFonts w:ascii="Consolas"/>
          <w:b w:val="false"/>
          <w:i w:val="false"/>
          <w:color w:val="000000"/>
          <w:sz w:val="20"/>
        </w:rPr>
        <w:t>
      </w:t>
      </w:r>
      <w:r>
        <w:rPr>
          <w:rFonts w:ascii="Consolas"/>
          <w:b/>
          <w:i w:val="false"/>
          <w:color w:val="000000"/>
          <w:sz w:val="20"/>
        </w:rPr>
        <w:t xml:space="preserve">41-1-бап. Қорғаныс қажеттілігін қамтамасыз ету үшін </w:t>
      </w:r>
      <w:r>
        <w:br/>
      </w:r>
      <w:r>
        <w:rPr>
          <w:rFonts w:ascii="Consolas"/>
          <w:b w:val="false"/>
          <w:i w:val="false"/>
          <w:color w:val="000000"/>
          <w:sz w:val="20"/>
        </w:rPr>
        <w:t xml:space="preserve">
                 </w:t>
      </w:r>
      <w:r>
        <w:rPr>
          <w:rFonts w:ascii="Consolas"/>
          <w:b/>
          <w:i w:val="false"/>
          <w:color w:val="000000"/>
          <w:sz w:val="20"/>
        </w:rPr>
        <w:t xml:space="preserve">мемлекеттік сатып алуды жүзеге асырудың ерекше </w:t>
      </w:r>
      <w:r>
        <w:br/>
      </w:r>
      <w:r>
        <w:rPr>
          <w:rFonts w:ascii="Consolas"/>
          <w:b w:val="false"/>
          <w:i w:val="false"/>
          <w:color w:val="000000"/>
          <w:sz w:val="20"/>
        </w:rPr>
        <w:t>
                 </w:t>
      </w:r>
      <w:r>
        <w:rPr>
          <w:rFonts w:ascii="Consolas"/>
          <w:b/>
          <w:i w:val="false"/>
          <w:color w:val="000000"/>
          <w:sz w:val="20"/>
        </w:rPr>
        <w:t xml:space="preserve">тәртібі </w:t>
      </w:r>
    </w:p>
    <w:bookmarkEnd w:id="118"/>
    <w:p>
      <w:pPr>
        <w:spacing w:after="0"/>
        <w:ind w:left="0"/>
        <w:jc w:val="left"/>
      </w:pPr>
      <w:r>
        <w:rPr>
          <w:rFonts w:ascii="Consolas"/>
          <w:b w:val="false"/>
          <w:i w:val="false"/>
          <w:color w:val="000000"/>
          <w:sz w:val="20"/>
        </w:rPr>
        <w:t>      Қару-жарақтарды, әскери техниканы, оқ-дәрілерді, арнайы құралдарды, сондай-ақ қорғаныс қажеттілігі мен әскери қауіпсіздікті қамтамасыз ету үшін оларды жөндеу және жаңғырту жөніндегі жұмыстар мен көрсетілетін қызметтерді мемлекеттік сатып алуды жүзеге асырудың ерекше тәртібін Қазақстан Республикасының Үкіметі </w:t>
      </w:r>
      <w:r>
        <w:rPr>
          <w:rFonts w:ascii="Consolas"/>
          <w:b w:val="false"/>
          <w:i w:val="false"/>
          <w:color w:val="000000"/>
          <w:sz w:val="20"/>
        </w:rPr>
        <w:t>айқындайды</w:t>
      </w:r>
      <w:r>
        <w:rPr>
          <w:rFonts w:ascii="Consolas"/>
          <w:b w:val="false"/>
          <w:i w:val="false"/>
          <w:color w:val="000000"/>
          <w:sz w:val="20"/>
        </w:rPr>
        <w:t>.</w:t>
      </w:r>
      <w:r>
        <w:br/>
      </w:r>
      <w:r>
        <w:rPr>
          <w:rFonts w:ascii="Consolas"/>
          <w:b w:val="false"/>
          <w:i w:val="false"/>
          <w:color w:val="000000"/>
          <w:sz w:val="20"/>
        </w:rPr>
        <w:t>
      Осы Заңның 4-бабы 1-тармағының </w:t>
      </w:r>
      <w:r>
        <w:rPr>
          <w:rFonts w:ascii="Consolas"/>
          <w:b w:val="false"/>
          <w:i w:val="false"/>
          <w:color w:val="000000"/>
          <w:sz w:val="20"/>
        </w:rPr>
        <w:t>43) тармақшасында</w:t>
      </w:r>
      <w:r>
        <w:rPr>
          <w:rFonts w:ascii="Consolas"/>
          <w:b w:val="false"/>
          <w:i w:val="false"/>
          <w:color w:val="000000"/>
          <w:sz w:val="20"/>
        </w:rPr>
        <w:t xml:space="preserve"> көзделген жағдайларда ерекше тәртіп қолданылмайды. </w:t>
      </w:r>
      <w:r>
        <w:br/>
      </w:r>
      <w:r>
        <w:rPr>
          <w:rFonts w:ascii="Consolas"/>
          <w:b w:val="false"/>
          <w:i w:val="false"/>
          <w:color w:val="000000"/>
          <w:sz w:val="20"/>
        </w:rPr>
        <w:t xml:space="preserve">
      </w:t>
      </w:r>
      <w:r>
        <w:rPr>
          <w:rFonts w:ascii="Consolas"/>
          <w:b w:val="false"/>
          <w:i w:val="false"/>
          <w:color w:val="ff0000"/>
          <w:sz w:val="20"/>
        </w:rPr>
        <w:t xml:space="preserve">Ескерту. 41-1-баппен толықтырылды - ҚР 2008.11.20 </w:t>
      </w:r>
      <w:r>
        <w:rPr>
          <w:rFonts w:ascii="Consolas"/>
          <w:b w:val="false"/>
          <w:i w:val="false"/>
          <w:color w:val="000000"/>
          <w:sz w:val="20"/>
        </w:rPr>
        <w:t>№ 87-IV</w:t>
      </w:r>
      <w:r>
        <w:rPr>
          <w:rFonts w:ascii="Consolas"/>
          <w:b w:val="false"/>
          <w:i w:val="false"/>
          <w:color w:val="ff0000"/>
          <w:sz w:val="20"/>
        </w:rPr>
        <w:t>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өзгеріс енгізілді - 2009.07.11 </w:t>
      </w:r>
      <w:r>
        <w:rPr>
          <w:rFonts w:ascii="Consolas"/>
          <w:b w:val="false"/>
          <w:i w:val="false"/>
          <w:color w:val="000000"/>
          <w:sz w:val="20"/>
        </w:rPr>
        <w:t>№ 182-IV</w:t>
      </w:r>
      <w:r>
        <w:rPr>
          <w:rFonts w:ascii="Consolas"/>
          <w:b w:val="false"/>
          <w:i w:val="false"/>
          <w:color w:val="ff0000"/>
          <w:sz w:val="20"/>
        </w:rPr>
        <w:t xml:space="preserve"> Заңдарымен. </w:t>
      </w:r>
    </w:p>
    <w:bookmarkStart w:name="z51" w:id="119"/>
    <w:p>
      <w:pPr>
        <w:spacing w:after="0"/>
        <w:ind w:left="0"/>
        <w:jc w:val="left"/>
      </w:pPr>
      <w:r>
        <w:rPr>
          <w:rFonts w:ascii="Consolas"/>
          <w:b w:val="false"/>
          <w:i w:val="false"/>
          <w:color w:val="000000"/>
          <w:sz w:val="20"/>
        </w:rPr>
        <w:t>
      </w:t>
      </w:r>
      <w:r>
        <w:rPr>
          <w:rFonts w:ascii="Consolas"/>
          <w:b/>
          <w:i w:val="false"/>
          <w:color w:val="000000"/>
          <w:sz w:val="20"/>
        </w:rPr>
        <w:t xml:space="preserve">42-бап. Конкурс тәсілімен мемлекеттік сатып алуды жүзеге </w:t>
      </w:r>
      <w:r>
        <w:br/>
      </w:r>
      <w:r>
        <w:rPr>
          <w:rFonts w:ascii="Consolas"/>
          <w:b w:val="false"/>
          <w:i w:val="false"/>
          <w:color w:val="000000"/>
          <w:sz w:val="20"/>
        </w:rPr>
        <w:t>
               </w:t>
      </w:r>
      <w:r>
        <w:rPr>
          <w:rFonts w:ascii="Consolas"/>
          <w:b/>
          <w:i w:val="false"/>
          <w:color w:val="000000"/>
          <w:sz w:val="20"/>
        </w:rPr>
        <w:t xml:space="preserve">асырудың арнайы тәртібі </w:t>
      </w:r>
    </w:p>
    <w:bookmarkEnd w:id="119"/>
    <w:bookmarkStart w:name="z553" w:id="120"/>
    <w:p>
      <w:pPr>
        <w:spacing w:after="0"/>
        <w:ind w:left="0"/>
        <w:jc w:val="left"/>
      </w:pPr>
      <w:r>
        <w:rPr>
          <w:rFonts w:ascii="Consolas"/>
          <w:b w:val="false"/>
          <w:i w:val="false"/>
          <w:color w:val="000000"/>
          <w:sz w:val="20"/>
        </w:rPr>
        <w:t>
      1. Конкурс тәсілімен мемлекеттік сатып алуды жүзеге асырудың арнайы тәртібін (бұдан әрі - арнайы тәртіп) шаруашылық жүргізу құқығындағы мемлекеттік кәсіпорындар болып табылатын тапсырыс берушілер, дауыс беретін акцияларының (жарғылық капиталға қатысу үлестерінің) елу және одан астам проценті мемлекетке тиесілі заңды тұлғалар және олармен аффилиирленген заңды тұлғалар қолданады.</w:t>
      </w:r>
      <w:r>
        <w:br/>
      </w:r>
      <w:r>
        <w:rPr>
          <w:rFonts w:ascii="Consolas"/>
          <w:b w:val="false"/>
          <w:i w:val="false"/>
          <w:color w:val="000000"/>
          <w:sz w:val="20"/>
        </w:rPr>
        <w:t>
</w:t>
      </w:r>
      <w:r>
        <w:rPr>
          <w:rFonts w:ascii="Consolas"/>
          <w:b w:val="false"/>
          <w:i w:val="false"/>
          <w:color w:val="000000"/>
          <w:sz w:val="20"/>
        </w:rPr>
        <w:t>
      2. Арнайы тәртіпті қолдана отырып мемлекеттік сатып алу, біліктілік талаптарын белгілейтін, сондай-ақ осы Заңда көзделген мемлекеттік сатып алуды өткізудің рәсімдері мен мерзімдерін регламенттейтін нормаларды қоспағанда, осы Заңға сәйкес жүзеге асырылады.</w:t>
      </w:r>
      <w:r>
        <w:br/>
      </w:r>
      <w:r>
        <w:rPr>
          <w:rFonts w:ascii="Consolas"/>
          <w:b w:val="false"/>
          <w:i w:val="false"/>
          <w:color w:val="000000"/>
          <w:sz w:val="20"/>
        </w:rPr>
        <w:t>
</w:t>
      </w:r>
      <w:r>
        <w:rPr>
          <w:rFonts w:ascii="Consolas"/>
          <w:b w:val="false"/>
          <w:i w:val="false"/>
          <w:color w:val="000000"/>
          <w:sz w:val="20"/>
        </w:rPr>
        <w:t>
      3. Арнайы тәртіпті осы баптың 1-тармағында аталған тапсырыс берушілерді басқару органдары:</w:t>
      </w:r>
      <w:r>
        <w:br/>
      </w:r>
      <w:r>
        <w:rPr>
          <w:rFonts w:ascii="Consolas"/>
          <w:b w:val="false"/>
          <w:i w:val="false"/>
          <w:color w:val="000000"/>
          <w:sz w:val="20"/>
        </w:rPr>
        <w:t>
</w:t>
      </w:r>
      <w:r>
        <w:rPr>
          <w:rFonts w:ascii="Consolas"/>
          <w:b w:val="false"/>
          <w:i w:val="false"/>
          <w:color w:val="000000"/>
          <w:sz w:val="20"/>
        </w:rPr>
        <w:t>
      1) тұрақты негізде әлеуетті өнім берушілерге біліктілігі бойынша алдын ала саралау жүргізу тәртібіне;</w:t>
      </w:r>
      <w:r>
        <w:br/>
      </w:r>
      <w:r>
        <w:rPr>
          <w:rFonts w:ascii="Consolas"/>
          <w:b w:val="false"/>
          <w:i w:val="false"/>
          <w:color w:val="000000"/>
          <w:sz w:val="20"/>
        </w:rPr>
        <w:t>
</w:t>
      </w:r>
      <w:r>
        <w:rPr>
          <w:rFonts w:ascii="Consolas"/>
          <w:b w:val="false"/>
          <w:i w:val="false"/>
          <w:color w:val="000000"/>
          <w:sz w:val="20"/>
        </w:rPr>
        <w:t>
      2) білікті әлеуетті өнім берушілердің тізбесін жасау тәртібіне;</w:t>
      </w:r>
      <w:r>
        <w:br/>
      </w:r>
      <w:r>
        <w:rPr>
          <w:rFonts w:ascii="Consolas"/>
          <w:b w:val="false"/>
          <w:i w:val="false"/>
          <w:color w:val="000000"/>
          <w:sz w:val="20"/>
        </w:rPr>
        <w:t>
</w:t>
      </w:r>
      <w:r>
        <w:rPr>
          <w:rFonts w:ascii="Consolas"/>
          <w:b w:val="false"/>
          <w:i w:val="false"/>
          <w:color w:val="000000"/>
          <w:sz w:val="20"/>
        </w:rPr>
        <w:t xml:space="preserve">
      3) осы тармақтың 1) тармақшасына сәйкес біліктілігі бойынша алдын ала саралаудан өткен әлеуетті өнім берушілердің баға ұсыныстарын сұрату және олармен мемлекеттік сатып алу туралы шарт жасасу негізінде өнім берушіні таңдау рәсімдері мен мерзімдеріне; </w:t>
      </w:r>
      <w:r>
        <w:br/>
      </w:r>
      <w:r>
        <w:rPr>
          <w:rFonts w:ascii="Consolas"/>
          <w:b w:val="false"/>
          <w:i w:val="false"/>
          <w:color w:val="000000"/>
          <w:sz w:val="20"/>
        </w:rPr>
        <w:t>
      4) отандық тауар өндірушілерге, жұмыстарды, көрсетілетін қызметтерді отандық берушілерге қолдау көрсету тәртібіне қойылатын талаптарды қамтитын, уәкілетті орган белгілейтін арнайы тәртіпке қойылатын үлгілік талаптарға сәйкес бекітеді.</w:t>
      </w:r>
      <w:r>
        <w:br/>
      </w:r>
      <w:r>
        <w:rPr>
          <w:rFonts w:ascii="Consolas"/>
          <w:b w:val="false"/>
          <w:i w:val="false"/>
          <w:color w:val="000000"/>
          <w:sz w:val="20"/>
        </w:rPr>
        <w:t>
      </w:t>
      </w:r>
      <w:r>
        <w:rPr>
          <w:rFonts w:ascii="Consolas"/>
          <w:b w:val="false"/>
          <w:i w:val="false"/>
          <w:color w:val="ff0000"/>
          <w:sz w:val="20"/>
        </w:rPr>
        <w:t xml:space="preserve">Ескерту. 42-бапқа өзгерістер енгізілді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29.09.2014 </w:t>
      </w:r>
      <w:r>
        <w:rPr>
          <w:rFonts w:ascii="Consolas"/>
          <w:b w:val="false"/>
          <w:i w:val="false"/>
          <w:color w:val="000000"/>
          <w:sz w:val="20"/>
        </w:rPr>
        <w:t>N 239-V</w:t>
      </w:r>
      <w:r>
        <w:rPr>
          <w:rFonts w:ascii="Consolas"/>
          <w:b w:val="false"/>
          <w:i w:val="false"/>
          <w:color w:val="ff0000"/>
          <w:sz w:val="20"/>
        </w:rPr>
        <w:t xml:space="preserve"> (алғашқы ресми жарияланған күнінен кейiн күнтiзбелiк он күн өткен соң қолданысқа енгiзiледi) Заңдарымен.</w:t>
      </w:r>
    </w:p>
    <w:bookmarkEnd w:id="120"/>
    <w:bookmarkStart w:name="z52" w:id="121"/>
    <w:p>
      <w:pPr>
        <w:spacing w:after="0"/>
        <w:ind w:left="0"/>
        <w:jc w:val="left"/>
      </w:pPr>
      <w:r>
        <w:rPr>
          <w:rFonts w:ascii="Consolas"/>
          <w:b w:val="false"/>
          <w:i w:val="false"/>
          <w:color w:val="000000"/>
          <w:sz w:val="20"/>
        </w:rPr>
        <w:t>
      </w:t>
      </w:r>
      <w:r>
        <w:rPr>
          <w:rFonts w:ascii="Consolas"/>
          <w:b/>
          <w:i w:val="false"/>
          <w:color w:val="000000"/>
          <w:sz w:val="20"/>
        </w:rPr>
        <w:t>43-бап. Заңды тұлғалардың уақытша бірлестіктерінің</w:t>
      </w:r>
      <w:r>
        <w:br/>
      </w:r>
      <w:r>
        <w:rPr>
          <w:rFonts w:ascii="Consolas"/>
          <w:b w:val="false"/>
          <w:i w:val="false"/>
          <w:color w:val="000000"/>
          <w:sz w:val="20"/>
        </w:rPr>
        <w:t>
               </w:t>
      </w:r>
      <w:r>
        <w:rPr>
          <w:rFonts w:ascii="Consolas"/>
          <w:b/>
          <w:i w:val="false"/>
          <w:color w:val="000000"/>
          <w:sz w:val="20"/>
        </w:rPr>
        <w:t>(консорциумның) мемлекеттік сатып алуға</w:t>
      </w:r>
      <w:r>
        <w:br/>
      </w:r>
      <w:r>
        <w:rPr>
          <w:rFonts w:ascii="Consolas"/>
          <w:b w:val="false"/>
          <w:i w:val="false"/>
          <w:color w:val="000000"/>
          <w:sz w:val="20"/>
        </w:rPr>
        <w:t>
               </w:t>
      </w:r>
      <w:r>
        <w:rPr>
          <w:rFonts w:ascii="Consolas"/>
          <w:b/>
          <w:i w:val="false"/>
          <w:color w:val="000000"/>
          <w:sz w:val="20"/>
        </w:rPr>
        <w:t>қатысуының ерекше шарттары</w:t>
      </w:r>
    </w:p>
    <w:bookmarkEnd w:id="121"/>
    <w:p>
      <w:pPr>
        <w:spacing w:after="0"/>
        <w:ind w:left="0"/>
        <w:jc w:val="left"/>
      </w:pPr>
      <w:r>
        <w:rPr>
          <w:rFonts w:ascii="Consolas"/>
          <w:b w:val="false"/>
          <w:i w:val="false"/>
          <w:color w:val="000000"/>
          <w:sz w:val="20"/>
        </w:rPr>
        <w:t>      Заңды тұлғалардың уақытша бірлестіктерінің (консорциумның) мемлекеттік сатып алуға қатысуының ерекше шарттары электрондық мемлекеттік сатып алуды өткізу қағидаларында айқындалады.</w:t>
      </w:r>
      <w:r>
        <w:br/>
      </w:r>
      <w:r>
        <w:rPr>
          <w:rFonts w:ascii="Consolas"/>
          <w:b w:val="false"/>
          <w:i w:val="false"/>
          <w:color w:val="000000"/>
          <w:sz w:val="20"/>
        </w:rPr>
        <w:t>
      </w:t>
      </w:r>
      <w:r>
        <w:rPr>
          <w:rFonts w:ascii="Consolas"/>
          <w:b w:val="false"/>
          <w:i w:val="false"/>
          <w:color w:val="ff0000"/>
          <w:sz w:val="20"/>
        </w:rPr>
        <w:t xml:space="preserve">Ескерту. 43-бап жаңа редакцияда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Start w:name="z53" w:id="122"/>
    <w:p>
      <w:pPr>
        <w:spacing w:after="0"/>
        <w:ind w:left="0"/>
        <w:jc w:val="left"/>
      </w:pPr>
      <w:r>
        <w:rPr>
          <w:rFonts w:ascii="Consolas"/>
          <w:b w:val="false"/>
          <w:i w:val="false"/>
          <w:color w:val="000000"/>
          <w:sz w:val="20"/>
        </w:rPr>
        <w:t>
      </w:t>
      </w:r>
      <w:r>
        <w:rPr>
          <w:rFonts w:ascii="Consolas"/>
          <w:b/>
          <w:i w:val="false"/>
          <w:color w:val="000000"/>
          <w:sz w:val="20"/>
        </w:rPr>
        <w:t>44-бап. Мемлекеттік сатып алуды жүзеге асыру кезінде</w:t>
      </w:r>
      <w:r>
        <w:br/>
      </w:r>
      <w:r>
        <w:rPr>
          <w:rFonts w:ascii="Consolas"/>
          <w:b w:val="false"/>
          <w:i w:val="false"/>
          <w:color w:val="000000"/>
          <w:sz w:val="20"/>
        </w:rPr>
        <w:t>
               </w:t>
      </w:r>
      <w:r>
        <w:rPr>
          <w:rFonts w:ascii="Consolas"/>
          <w:b/>
          <w:i w:val="false"/>
          <w:color w:val="000000"/>
          <w:sz w:val="20"/>
        </w:rPr>
        <w:t>ұлттық режимді қолдану</w:t>
      </w:r>
    </w:p>
    <w:bookmarkEnd w:id="122"/>
    <w:bookmarkStart w:name="z483" w:id="123"/>
    <w:p>
      <w:pPr>
        <w:spacing w:after="0"/>
        <w:ind w:left="0"/>
        <w:jc w:val="left"/>
      </w:pPr>
      <w:r>
        <w:rPr>
          <w:rFonts w:ascii="Consolas"/>
          <w:b w:val="false"/>
          <w:i w:val="false"/>
          <w:color w:val="000000"/>
          <w:sz w:val="20"/>
        </w:rPr>
        <w:t>
      1. Мемлекеттік сатып алуды жүзеге асыру кезінде шет мемлекеттерден шығарылатын тауарларға, тиісінше шетелдік әлеуетті өнім берушілер орындайтын жұмыстарға, көрсететін қызметтерге Қазақстанда шығарылған тауарлармен, тиісінше қазақстандық әлеуетті өнім берушілер орындайтын жұмыстармен, көрсететін қызметтермен тең талаптарда ұлттық режим Қазақстан Республикасы ратификациялаған халықаралық шарттарда көзделген жағдайларда және шарттарда қолданылады.</w:t>
      </w:r>
      <w:r>
        <w:br/>
      </w:r>
      <w:r>
        <w:rPr>
          <w:rFonts w:ascii="Consolas"/>
          <w:b w:val="false"/>
          <w:i w:val="false"/>
          <w:color w:val="000000"/>
          <w:sz w:val="20"/>
        </w:rPr>
        <w:t>
</w:t>
      </w:r>
      <w:r>
        <w:rPr>
          <w:rFonts w:ascii="Consolas"/>
          <w:b w:val="false"/>
          <w:i w:val="false"/>
          <w:color w:val="000000"/>
          <w:sz w:val="20"/>
        </w:rPr>
        <w:t>
      2. Елдің конституциялық құрылысының негіздерін қорғау, құқықтық тәртібін, ұлттық қауіпсіздігін және қорғаныс қабілетін қамтамасыз ету, Қазақстан Республикасының ішкі нарығын қорғау, ұлттық экономиканы дамыту, отандық тауар өндірушілерді, отандық жұмыс, көрсетілетін қызмет берушілерді қолдау мақсатында, уәкілетті орган мемлекеттік сатып алуды жүзеге асыру кезінде шет мемлекеттерден шығарылатын тауарларға, тиісінше шетелдік әлеуетті өнім берушілер орындайтын жұмыстарға, көрсететін қызметтерге рұқсатқа тыйым салу және аталған тауарларға, жұмыстарға, көрсетілетін қызметтерге рұқсатты шектеуге құқылы.</w:t>
      </w:r>
      <w:r>
        <w:br/>
      </w:r>
      <w:r>
        <w:rPr>
          <w:rFonts w:ascii="Consolas"/>
          <w:b w:val="false"/>
          <w:i w:val="false"/>
          <w:color w:val="000000"/>
          <w:sz w:val="20"/>
        </w:rPr>
        <w:t>
</w:t>
      </w:r>
      <w:r>
        <w:rPr>
          <w:rFonts w:ascii="Consolas"/>
          <w:b w:val="false"/>
          <w:i w:val="false"/>
          <w:color w:val="000000"/>
          <w:sz w:val="20"/>
        </w:rPr>
        <w:t>
      Көрсетілген тауарлардың шығарылған елін айқындау Қазақстан Республикасының заңнамасына сәйкес жүзеге асырылады.</w:t>
      </w:r>
      <w:r>
        <w:br/>
      </w:r>
      <w:r>
        <w:rPr>
          <w:rFonts w:ascii="Consolas"/>
          <w:b w:val="false"/>
          <w:i w:val="false"/>
          <w:color w:val="000000"/>
          <w:sz w:val="20"/>
        </w:rPr>
        <w:t>
</w:t>
      </w:r>
      <w:r>
        <w:rPr>
          <w:rFonts w:ascii="Consolas"/>
          <w:b w:val="false"/>
          <w:i w:val="false"/>
          <w:color w:val="000000"/>
          <w:sz w:val="20"/>
        </w:rPr>
        <w:t>
      3. Осы баптың 2-тармағына сәйкес Қазақстан Республикасының Үкіметі оларға қатысты тыйым салуды, шектеулерді белгілеген тауарларды, жұмыстарды, көрсетілетін қызметтерді қоспағанда, уәкілетті орган шет мемлекеттерден шығарылатын тауарларға, тиісінше шетелдік әлеуетті өнім берушілер орындайтын, көрсететін жұмыстарды, қызметтерді мемлекеттік сатып алуды жүзеге асыру кезінде рұқсат беру талаптарын белгілеуге құқылы.</w:t>
      </w:r>
      <w:r>
        <w:br/>
      </w:r>
      <w:r>
        <w:rPr>
          <w:rFonts w:ascii="Consolas"/>
          <w:b w:val="false"/>
          <w:i w:val="false"/>
          <w:color w:val="000000"/>
          <w:sz w:val="20"/>
        </w:rPr>
        <w:t>
      </w:t>
      </w:r>
      <w:r>
        <w:rPr>
          <w:rFonts w:ascii="Consolas"/>
          <w:b w:val="false"/>
          <w:i w:val="false"/>
          <w:color w:val="ff0000"/>
          <w:sz w:val="20"/>
        </w:rPr>
        <w:t xml:space="preserve">Ескерту. 44-бап жаңа редакцияда - ҚР 29.09.2014 </w:t>
      </w:r>
      <w:r>
        <w:rPr>
          <w:rFonts w:ascii="Consolas"/>
          <w:b w:val="false"/>
          <w:i w:val="false"/>
          <w:color w:val="000000"/>
          <w:sz w:val="20"/>
        </w:rPr>
        <w:t>N 239-V</w:t>
      </w:r>
      <w:r>
        <w:rPr>
          <w:rFonts w:ascii="Consolas"/>
          <w:b w:val="false"/>
          <w:i w:val="false"/>
          <w:color w:val="ff0000"/>
          <w:sz w:val="20"/>
        </w:rPr>
        <w:t xml:space="preserve"> Заңымен (алғашқы ресми жарияланған күнінен кейiн күнтiзбелiк он күн өткен соң қолданысқа енгiзiледi).</w:t>
      </w:r>
    </w:p>
    <w:bookmarkEnd w:id="123"/>
    <w:bookmarkStart w:name="z593" w:id="124"/>
    <w:p>
      <w:pPr>
        <w:spacing w:after="0"/>
        <w:ind w:left="0"/>
        <w:jc w:val="left"/>
      </w:pPr>
      <w:r>
        <w:rPr>
          <w:rFonts w:ascii="Consolas"/>
          <w:b w:val="false"/>
          <w:i w:val="false"/>
          <w:color w:val="000000"/>
          <w:sz w:val="20"/>
        </w:rPr>
        <w:t>
      </w:t>
      </w:r>
      <w:r>
        <w:rPr>
          <w:rFonts w:ascii="Consolas"/>
          <w:b/>
          <w:i w:val="false"/>
          <w:color w:val="000000"/>
          <w:sz w:val="20"/>
        </w:rPr>
        <w:t>44-1-бап. Әлеуетті өнім берушілердің жекелеген</w:t>
      </w:r>
      <w:r>
        <w:br/>
      </w:r>
      <w:r>
        <w:rPr>
          <w:rFonts w:ascii="Consolas"/>
          <w:b w:val="false"/>
          <w:i w:val="false"/>
          <w:color w:val="000000"/>
          <w:sz w:val="20"/>
        </w:rPr>
        <w:t>
                 </w:t>
      </w:r>
      <w:r>
        <w:rPr>
          <w:rFonts w:ascii="Consolas"/>
          <w:b/>
          <w:i w:val="false"/>
          <w:color w:val="000000"/>
          <w:sz w:val="20"/>
        </w:rPr>
        <w:t>санаттарының мемлекеттік сатып алуға қатысуы</w:t>
      </w:r>
    </w:p>
    <w:bookmarkEnd w:id="124"/>
    <w:bookmarkStart w:name="z912" w:id="125"/>
    <w:p>
      <w:pPr>
        <w:spacing w:after="0"/>
        <w:ind w:left="0"/>
        <w:jc w:val="left"/>
      </w:pPr>
      <w:r>
        <w:rPr>
          <w:rFonts w:ascii="Consolas"/>
          <w:b w:val="false"/>
          <w:i w:val="false"/>
          <w:color w:val="000000"/>
          <w:sz w:val="20"/>
        </w:rPr>
        <w:t>
      1. Әлеуетті өнім берушілердің жекелеген санаттарының мемлекеттік сатып алуға қатысуы осы Заңда көзделген жағдайларда айқындалады.</w:t>
      </w:r>
      <w:r>
        <w:br/>
      </w:r>
      <w:r>
        <w:rPr>
          <w:rFonts w:ascii="Consolas"/>
          <w:b w:val="false"/>
          <w:i w:val="false"/>
          <w:color w:val="000000"/>
          <w:sz w:val="20"/>
        </w:rPr>
        <w:t>
</w:t>
      </w:r>
      <w:r>
        <w:rPr>
          <w:rFonts w:ascii="Consolas"/>
          <w:b w:val="false"/>
          <w:i w:val="false"/>
          <w:color w:val="000000"/>
          <w:sz w:val="20"/>
        </w:rPr>
        <w:t>
      2. Мемлекеттік сатып алуды ұйымдастырушылар тауарлардың, жұмыстардың, көрсетілетін қызметтердің жекелеген түрлерін мемлекеттік сатып алуды өткізу кезінде:</w:t>
      </w:r>
      <w:r>
        <w:br/>
      </w:r>
      <w:r>
        <w:rPr>
          <w:rFonts w:ascii="Consolas"/>
          <w:b w:val="false"/>
          <w:i w:val="false"/>
          <w:color w:val="000000"/>
          <w:sz w:val="20"/>
        </w:rPr>
        <w:t>
</w:t>
      </w:r>
      <w:r>
        <w:rPr>
          <w:rFonts w:ascii="Consolas"/>
          <w:b w:val="false"/>
          <w:i w:val="false"/>
          <w:color w:val="000000"/>
          <w:sz w:val="20"/>
        </w:rPr>
        <w:t>
      1) конкурс тәсілімен өткізілуге тиісті, мүгедектердің мұқтаждығына арналған тауарларды (тифлотехникалық құралдар, жүріп-тұруға арналған арнайы құралдар, міндетті гигиеналық құралдар) өндіретін және (немесе) беретін Қазақстан Республикасы мүгедектерінің қоғамдық бірлестіктерінен және Қазақстан Республикасы мүгедектерінің қоғамдық бірлестіктері құрған ұйымдардан осындай тауарларды, ағымдағы жылы осы тауарларды сатып алу үшін бөлінген қаражаттың жалпы көлемінің кемінде елу пайызы көлемінде;</w:t>
      </w:r>
      <w:r>
        <w:br/>
      </w:r>
      <w:r>
        <w:rPr>
          <w:rFonts w:ascii="Consolas"/>
          <w:b w:val="false"/>
          <w:i w:val="false"/>
          <w:color w:val="000000"/>
          <w:sz w:val="20"/>
        </w:rPr>
        <w:t>
</w:t>
      </w:r>
      <w:r>
        <w:rPr>
          <w:rFonts w:ascii="Consolas"/>
          <w:b w:val="false"/>
          <w:i w:val="false"/>
          <w:color w:val="000000"/>
          <w:sz w:val="20"/>
        </w:rPr>
        <w:t>
      2) тауарларды өндіретін Қазақстан Республикасы мүгедектерінің қоғамдық бірлестіктерінен және Қазақстан Республикасы мүгедектерінің қоғамдық бірлестіктері құрған ұйымдардан осы тармақтың 1) тармақшасында көрсетілмеген өзге де тауарларды ағымдағы жылы осы тауарларды сатып алу үшін бөлінген қаражаттың жалпы көлемінің кемінде елу пайызы көлемінде;</w:t>
      </w:r>
      <w:r>
        <w:br/>
      </w:r>
      <w:r>
        <w:rPr>
          <w:rFonts w:ascii="Consolas"/>
          <w:b w:val="false"/>
          <w:i w:val="false"/>
          <w:color w:val="000000"/>
          <w:sz w:val="20"/>
        </w:rPr>
        <w:t>
</w:t>
      </w:r>
      <w:r>
        <w:rPr>
          <w:rFonts w:ascii="Consolas"/>
          <w:b w:val="false"/>
          <w:i w:val="false"/>
          <w:color w:val="000000"/>
          <w:sz w:val="20"/>
        </w:rPr>
        <w:t>
      3) жұмыстарды орындайтын, қызметтерді көрсететін Қазақстан Республикасы мүгедектерінің қоғамдық бірлестіктерінен және Қазақстан Республикасы мүгедектерінің қоғамдық бірлестіктері құрған ұйымдардан жұмыстар мен көрсетілетін қызметтерді, ағымдағы жылы осы жұмыстар мен көрсетілетін қызметтерді сатып алу үшін бөлінген қаражаттың жалпы көлемінің жүз пайызы көлемінде сатып алуды жүзеге асырады.</w:t>
      </w:r>
      <w:r>
        <w:br/>
      </w:r>
      <w:r>
        <w:rPr>
          <w:rFonts w:ascii="Consolas"/>
          <w:b w:val="false"/>
          <w:i w:val="false"/>
          <w:color w:val="000000"/>
          <w:sz w:val="20"/>
        </w:rPr>
        <w:t>
</w:t>
      </w:r>
      <w:r>
        <w:rPr>
          <w:rFonts w:ascii="Consolas"/>
          <w:b w:val="false"/>
          <w:i w:val="false"/>
          <w:color w:val="000000"/>
          <w:sz w:val="20"/>
        </w:rPr>
        <w:t>
      3. Тауарлар өндіретін және (немесе) тауарлар беретін, жұмыстар орындайтын, қызметтер көрсететін Қазақстан Республикасы мүгедектерінің қоғамдық бірлестіктері және Қазақстан Республикасы мүгедектерінің қоғамдық бірлестіктері құрған ұйымдар тізбесін және оларды енгізу тәртібін халықты әлеуметтік қорғау саласындағы уәкілетті орган айқындайды.</w:t>
      </w:r>
      <w:r>
        <w:br/>
      </w:r>
      <w:r>
        <w:rPr>
          <w:rFonts w:ascii="Consolas"/>
          <w:b w:val="false"/>
          <w:i w:val="false"/>
          <w:color w:val="000000"/>
          <w:sz w:val="20"/>
        </w:rPr>
        <w:t>
</w:t>
      </w:r>
      <w:r>
        <w:rPr>
          <w:rFonts w:ascii="Consolas"/>
          <w:b w:val="false"/>
          <w:i w:val="false"/>
          <w:color w:val="000000"/>
          <w:sz w:val="20"/>
        </w:rPr>
        <w:t>
      Тауарлар өндіретін және (немесе) беретін, жұмыстарды орындайтын, қызметтер көрсететін Қазақстан Республикасы мүгедектерінің қоғамдық бірлестіктерінен және Қазақстан Республикасы мүгедектерінің қоғамдық бірлестіктері құрған ұйымдардан сатып алынатын жекелеген тауарлар, жұмыстар, көрсетілетін қызметтер түрлерінің тізбесін Қазақстан Республикасының Үкіметі айқындайды.</w:t>
      </w:r>
      <w:r>
        <w:br/>
      </w:r>
      <w:r>
        <w:rPr>
          <w:rFonts w:ascii="Consolas"/>
          <w:b w:val="false"/>
          <w:i w:val="false"/>
          <w:color w:val="000000"/>
          <w:sz w:val="20"/>
        </w:rPr>
        <w:t>
</w:t>
      </w:r>
      <w:r>
        <w:rPr>
          <w:rFonts w:ascii="Consolas"/>
          <w:b w:val="false"/>
          <w:i w:val="false"/>
          <w:color w:val="000000"/>
          <w:sz w:val="20"/>
        </w:rPr>
        <w:t>
      4. Осы баптың 2-тармағында белгіленген ережелерді іске асыру үшін мемлекеттік сатып алуды ұйымдастырушы осы Заңда көзделген тәсілдермен мемлекеттік сатып алуды жүзеге асырады, оған тауарларды өндіретін және (немесе) беретін, жұмыстарды орындайтын, қызметтерді көрсететін Қазақстан Республикасы мүгедектерінің қоғамдық бірлестіктеріне және Қазақстан Республикасы мүгедектерінің қоғамдық бірлестіктері құрған ұйымдарға рұқсат беріледі.</w:t>
      </w:r>
      <w:r>
        <w:br/>
      </w:r>
      <w:r>
        <w:rPr>
          <w:rFonts w:ascii="Consolas"/>
          <w:b w:val="false"/>
          <w:i w:val="false"/>
          <w:color w:val="000000"/>
          <w:sz w:val="20"/>
        </w:rPr>
        <w:t>
</w:t>
      </w:r>
      <w:r>
        <w:rPr>
          <w:rFonts w:ascii="Consolas"/>
          <w:b w:val="false"/>
          <w:i w:val="false"/>
          <w:color w:val="000000"/>
          <w:sz w:val="20"/>
        </w:rPr>
        <w:t>
      Жұмыстарды орындайтын, қызметтерді көрсететін Қазақстан Республикасы мүгедектерінің қоғамдық бірлестіктеріне және Қазақстан Республикасы мүгедектерінің қоғамдық бірлестіктері құрған ұйымдарға өткізілетін мемлекеттік сатып алудың нысанасы болып табылатын жұмыстарды орындау бойынша қосалқы мердігерлерді және қызметтер көрсету бойынша бірлескен орындаушыларды тартуға жол берілмейді.</w:t>
      </w:r>
      <w:r>
        <w:br/>
      </w:r>
      <w:r>
        <w:rPr>
          <w:rFonts w:ascii="Consolas"/>
          <w:b w:val="false"/>
          <w:i w:val="false"/>
          <w:color w:val="000000"/>
          <w:sz w:val="20"/>
        </w:rPr>
        <w:t>
</w:t>
      </w:r>
      <w:r>
        <w:rPr>
          <w:rFonts w:ascii="Consolas"/>
          <w:b w:val="false"/>
          <w:i w:val="false"/>
          <w:color w:val="000000"/>
          <w:sz w:val="20"/>
        </w:rPr>
        <w:t>
      Осы баптың 2-тармағына сәйкес мемлекеттік сатып алуды жүзеге асыру кезінде мемлекеттік сатып алуды ұйымдастырушы хабарландыру мәтінінде мемлекеттік сатып алу тек қана тауарларды өндіретін және (немесе) беретін, жұмыстарды орындайтын, қызметтерді көрсететін Қазақстан Республикасы мүгедектерінің қоғамдық бірлестіктері және Қазақстан Республикасы мүгедектерінің қоғамдық бірлестіктері құрған ұйымдар арасында жүзеге асырылатынын көрсетеді.</w:t>
      </w:r>
      <w:r>
        <w:br/>
      </w:r>
      <w:r>
        <w:rPr>
          <w:rFonts w:ascii="Consolas"/>
          <w:b w:val="false"/>
          <w:i w:val="false"/>
          <w:color w:val="000000"/>
          <w:sz w:val="20"/>
        </w:rPr>
        <w:t>
</w:t>
      </w:r>
      <w:r>
        <w:rPr>
          <w:rFonts w:ascii="Consolas"/>
          <w:b w:val="false"/>
          <w:i w:val="false"/>
          <w:color w:val="000000"/>
          <w:sz w:val="20"/>
        </w:rPr>
        <w:t>
      5. Мемлекеттік сатып алу осы Заңның 16-бабының </w:t>
      </w:r>
      <w:r>
        <w:rPr>
          <w:rFonts w:ascii="Consolas"/>
          <w:b w:val="false"/>
          <w:i w:val="false"/>
          <w:color w:val="000000"/>
          <w:sz w:val="20"/>
        </w:rPr>
        <w:t>4-тармағында</w:t>
      </w:r>
      <w:r>
        <w:rPr>
          <w:rFonts w:ascii="Consolas"/>
          <w:b w:val="false"/>
          <w:i w:val="false"/>
          <w:color w:val="000000"/>
          <w:sz w:val="20"/>
        </w:rPr>
        <w:t xml:space="preserve"> көзделген негіздер бойынша өтпеді деп танылған жағдайда, тапсырыс беруші тауарларды өндіретін және (немесе) беретін, жұмыстарды орындайтын, қызметтерді көрсететін Қазақстан Республикасы мүгедектерінің қоғамдық бірлестіктерінен және Қазақстан Республикасы мүгедектерінің қоғамдық бірлестіктері құрған ұйымдардан бір көзден алу тәсілімен мемлекеттік сатып алуды өткізу туралы шешім қабылдауға құқылы.</w:t>
      </w:r>
      <w:r>
        <w:br/>
      </w:r>
      <w:r>
        <w:rPr>
          <w:rFonts w:ascii="Consolas"/>
          <w:b w:val="false"/>
          <w:i w:val="false"/>
          <w:color w:val="000000"/>
          <w:sz w:val="20"/>
        </w:rPr>
        <w:t>
</w:t>
      </w:r>
      <w:r>
        <w:rPr>
          <w:rFonts w:ascii="Consolas"/>
          <w:b w:val="false"/>
          <w:i w:val="false"/>
          <w:color w:val="000000"/>
          <w:sz w:val="20"/>
        </w:rPr>
        <w:t>
      Тауарларды өндіретін және (немесе) беретін, жұмыстарды орындайтын, қызметтерді көрсететін Қазақстан Республикасы мүгедектерінің қоғамдық бірлестіктерінен және Қазақстан Республикасы мүгедектерінің қоғамдық бірлестіктері құрған ұйымдардан бір көзден алу тәсілімен мемлекеттік сатып алу өтпеді деп танылған жағдайда, тапсырыс беруші Қазақстан Республикасының мемлекеттік сатып алу туралы заңнамасына сәйкес өзге әлеуетті өнім берушілер арасында мемлекеттік сатып алуды қайтадан өткізу туралы шешім қабылдауға құқылы.</w:t>
      </w:r>
      <w:r>
        <w:br/>
      </w:r>
      <w:r>
        <w:rPr>
          <w:rFonts w:ascii="Consolas"/>
          <w:b w:val="false"/>
          <w:i w:val="false"/>
          <w:color w:val="000000"/>
          <w:sz w:val="20"/>
        </w:rPr>
        <w:t>
</w:t>
      </w:r>
      <w:r>
        <w:rPr>
          <w:rFonts w:ascii="Consolas"/>
          <w:b w:val="false"/>
          <w:i w:val="false"/>
          <w:color w:val="000000"/>
          <w:sz w:val="20"/>
        </w:rPr>
        <w:t>
      6. Қазақстан Республикасының Үкіметі белгілеген, тауарлардың, жұмыстардың, көрсетілетін қызметтердің жекелеген түрлерін конкурс тәсілімен мемлекеттік сатып алуды жүзеге асыру кезінде мемлекеттік сатып алуды ұйымдастырушылар Қазақстан Республикасының Үкіметі </w:t>
      </w:r>
      <w:r>
        <w:rPr>
          <w:rFonts w:ascii="Consolas"/>
          <w:b w:val="false"/>
          <w:i w:val="false"/>
          <w:color w:val="000000"/>
          <w:sz w:val="20"/>
        </w:rPr>
        <w:t>айқындаған</w:t>
      </w:r>
      <w:r>
        <w:rPr>
          <w:rFonts w:ascii="Consolas"/>
          <w:b w:val="false"/>
          <w:i w:val="false"/>
          <w:color w:val="000000"/>
          <w:sz w:val="20"/>
        </w:rPr>
        <w:t>, тауарларды өндіретін, жұмыстарды орындайтын, қызметтерді көрсететін түзеу мекемелерінің мемлекеттік кәсіпорындарына конкурстық баға ұсыныстарын шартты түрде он бес пайызға азайту түрінде артықшылық беруге міндетті.</w:t>
      </w:r>
      <w:r>
        <w:br/>
      </w:r>
      <w:r>
        <w:rPr>
          <w:rFonts w:ascii="Consolas"/>
          <w:b w:val="false"/>
          <w:i w:val="false"/>
          <w:color w:val="000000"/>
          <w:sz w:val="20"/>
        </w:rPr>
        <w:t>
</w:t>
      </w:r>
      <w:r>
        <w:rPr>
          <w:rFonts w:ascii="Consolas"/>
          <w:b w:val="false"/>
          <w:i w:val="false"/>
          <w:color w:val="000000"/>
          <w:sz w:val="20"/>
        </w:rPr>
        <w:t>
      Осы тармақта көрсетілген артықшылықты беру тәртібі электрондық мемлекеттік сатып алуды өткізу қағидаларында айқындалады.</w:t>
      </w:r>
      <w:r>
        <w:br/>
      </w:r>
      <w:r>
        <w:rPr>
          <w:rFonts w:ascii="Consolas"/>
          <w:b w:val="false"/>
          <w:i w:val="false"/>
          <w:color w:val="000000"/>
          <w:sz w:val="20"/>
        </w:rPr>
        <w:t>
</w:t>
      </w:r>
      <w:r>
        <w:rPr>
          <w:rFonts w:ascii="Consolas"/>
          <w:b w:val="false"/>
          <w:i w:val="false"/>
          <w:color w:val="000000"/>
          <w:sz w:val="20"/>
        </w:rPr>
        <w:t>
      7. Мемлекеттік сатып алуды ұйымдастырушы бөліктерге бөлуге рұқсат берілетін тауарларды, жұмыстарды, көрсетілетін қызметтерді осы Заңның 12-бабының </w:t>
      </w:r>
      <w:r>
        <w:rPr>
          <w:rFonts w:ascii="Consolas"/>
          <w:b w:val="false"/>
          <w:i w:val="false"/>
          <w:color w:val="000000"/>
          <w:sz w:val="20"/>
        </w:rPr>
        <w:t>1-тармағында</w:t>
      </w:r>
      <w:r>
        <w:rPr>
          <w:rFonts w:ascii="Consolas"/>
          <w:b w:val="false"/>
          <w:i w:val="false"/>
          <w:color w:val="000000"/>
          <w:sz w:val="20"/>
        </w:rPr>
        <w:t xml:space="preserve"> көзделген тәсілдермен мемлекеттік сатып алуды жүзеге асыру кезінде ағымдағы жылы осы тауарларды, жұмыстарды, көрсетілетін қызметтерді сатып алу үшін бөлінген жиынтық мәндегі жалпы көлемнің кемінде он бес пайызы мөлшерінде шағын және орта кәсіпкерлік субъектілерінен мемлекеттік сатып алуды жүзеге асыруға міндетті.</w:t>
      </w:r>
      <w:r>
        <w:br/>
      </w:r>
      <w:r>
        <w:rPr>
          <w:rFonts w:ascii="Consolas"/>
          <w:b w:val="false"/>
          <w:i w:val="false"/>
          <w:color w:val="000000"/>
          <w:sz w:val="20"/>
        </w:rPr>
        <w:t>
</w:t>
      </w:r>
      <w:r>
        <w:rPr>
          <w:rFonts w:ascii="Consolas"/>
          <w:b w:val="false"/>
          <w:i w:val="false"/>
          <w:color w:val="000000"/>
          <w:sz w:val="20"/>
        </w:rPr>
        <w:t>
      Бұл ретте, бөлуге рұқсат берілетін тауарлардың, жұмыстардың, көрсетілетін қызметтердің көлемі тиісті қаржы жылына республикалық бюджет туралы заңмен белгіленген айлық есептік көрсеткіштің алпыс мың еселенген жиынтық мәнінен аспауға тиіс.</w:t>
      </w:r>
      <w:r>
        <w:br/>
      </w:r>
      <w:r>
        <w:rPr>
          <w:rFonts w:ascii="Consolas"/>
          <w:b w:val="false"/>
          <w:i w:val="false"/>
          <w:color w:val="000000"/>
          <w:sz w:val="20"/>
        </w:rPr>
        <w:t>
</w:t>
      </w:r>
      <w:r>
        <w:rPr>
          <w:rFonts w:ascii="Consolas"/>
          <w:b w:val="false"/>
          <w:i w:val="false"/>
          <w:color w:val="000000"/>
          <w:sz w:val="20"/>
        </w:rPr>
        <w:t>
      8. Осы баптың 7-тармағына сәйкес мемлекеттік сатып алуды жүзеге асыру кезінде мемлекеттік сатып алуды ұйымдастырушы хабарландыру мәтінінде мемлекеттік сатып алу тек қана шағын және орта кәсіпкерлік субъектілері арасында жүзеге асырылатынын көрсетеді.</w:t>
      </w:r>
      <w:r>
        <w:br/>
      </w:r>
      <w:r>
        <w:rPr>
          <w:rFonts w:ascii="Consolas"/>
          <w:b w:val="false"/>
          <w:i w:val="false"/>
          <w:color w:val="000000"/>
          <w:sz w:val="20"/>
        </w:rPr>
        <w:t>
</w:t>
      </w:r>
      <w:r>
        <w:rPr>
          <w:rFonts w:ascii="Consolas"/>
          <w:b w:val="false"/>
          <w:i w:val="false"/>
          <w:color w:val="000000"/>
          <w:sz w:val="20"/>
        </w:rPr>
        <w:t>
      9. Шағын және орта кәсіпкерлік субъектілері арасында мемлекеттік сатып алу өтпеді деп танылған жағдайда, мемлекеттік сатып алуды ұйымдастырушы Қазақстан Республикасының мемлекеттік сатып алу туралы заңнамасында көзделген тәртіппен жалпы негіздерде мемлекеттік сатып алуды жүзеге асыруға құқылы.</w:t>
      </w:r>
      <w:r>
        <w:br/>
      </w:r>
      <w:r>
        <w:rPr>
          <w:rFonts w:ascii="Consolas"/>
          <w:b w:val="false"/>
          <w:i w:val="false"/>
          <w:color w:val="000000"/>
          <w:sz w:val="20"/>
        </w:rPr>
        <w:t>
</w:t>
      </w:r>
      <w:r>
        <w:rPr>
          <w:rFonts w:ascii="Consolas"/>
          <w:b w:val="false"/>
          <w:i w:val="false"/>
          <w:color w:val="000000"/>
          <w:sz w:val="20"/>
        </w:rPr>
        <w:t>
      Бұл ретте, сатып алу объектісі болып табылатын тауарлардың, жұмыстардың, көрсетілетін қызметтердің көлемі ағымдағы жылы осы тауарларды сатып алу үшін бөлінген жиынтық жалпы жылдық мәнде ескеріледі.</w:t>
      </w:r>
      <w:r>
        <w:br/>
      </w:r>
      <w:r>
        <w:rPr>
          <w:rFonts w:ascii="Consolas"/>
          <w:b w:val="false"/>
          <w:i w:val="false"/>
          <w:color w:val="000000"/>
          <w:sz w:val="20"/>
        </w:rPr>
        <w:t>
</w:t>
      </w:r>
      <w:r>
        <w:rPr>
          <w:rFonts w:ascii="Consolas"/>
          <w:b w:val="false"/>
          <w:i w:val="false"/>
          <w:color w:val="000000"/>
          <w:sz w:val="20"/>
        </w:rPr>
        <w:t>
      10. Мемлекеттік сатып алуды ұйымдастырушы жұмыстарды, көрсетілетін қызметтерді мемлекеттік сатып алуды жүзеге асыру кезінде конкурстық немесе аукциондық құжаттамада шағын және орта кәсіпкерлік субъектісі болып табылмайтын әлеуетті өнім берушіге мемлекеттік сатып алу туралы шартты орындауға шағын және орта кәсіпкерлік субъектілері арасынан қосалқы мердігерлерді (бірлескен орындаушыларды) тарту туралы талапты белгілеуге құқылы.</w:t>
      </w:r>
      <w:r>
        <w:br/>
      </w:r>
      <w:r>
        <w:rPr>
          <w:rFonts w:ascii="Consolas"/>
          <w:b w:val="false"/>
          <w:i w:val="false"/>
          <w:color w:val="000000"/>
          <w:sz w:val="20"/>
        </w:rPr>
        <w:t>
</w:t>
      </w:r>
      <w:r>
        <w:rPr>
          <w:rFonts w:ascii="Consolas"/>
          <w:b w:val="false"/>
          <w:i w:val="false"/>
          <w:color w:val="000000"/>
          <w:sz w:val="20"/>
        </w:rPr>
        <w:t>
      Бұл ретте, орындауға, көрсетуге қосалқы мердігерлер (бірлескен орындаушылар) тартылатын жұмыстардың, көрсетілетін қызметтердің көлемі ағымдағы жылы осы жұмыстарды, көрсетілетін қызметтерді сатып алу үшін бөлінген жиынтық жалпы жылдық мәнде ескеріледі.</w:t>
      </w:r>
      <w:r>
        <w:br/>
      </w:r>
      <w:r>
        <w:rPr>
          <w:rFonts w:ascii="Consolas"/>
          <w:b w:val="false"/>
          <w:i w:val="false"/>
          <w:color w:val="000000"/>
          <w:sz w:val="20"/>
        </w:rPr>
        <w:t>
      </w:t>
      </w:r>
      <w:r>
        <w:rPr>
          <w:rFonts w:ascii="Consolas"/>
          <w:b w:val="false"/>
          <w:i w:val="false"/>
          <w:color w:val="ff0000"/>
          <w:sz w:val="20"/>
        </w:rPr>
        <w:t xml:space="preserve">Ескерту. 8-тарау 44-1-баппен толықтырылды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 өзгеріс енгізілді - ҚР 29.09.2014 </w:t>
      </w:r>
      <w:r>
        <w:rPr>
          <w:rFonts w:ascii="Consolas"/>
          <w:b w:val="false"/>
          <w:i w:val="false"/>
          <w:color w:val="000000"/>
          <w:sz w:val="20"/>
        </w:rPr>
        <w:t>N 239-V</w:t>
      </w:r>
      <w:r>
        <w:rPr>
          <w:rFonts w:ascii="Consolas"/>
          <w:b w:val="false"/>
          <w:i w:val="false"/>
          <w:color w:val="ff0000"/>
          <w:sz w:val="20"/>
        </w:rPr>
        <w:t xml:space="preserve"> (алғашқы ресми жарияланған күнінен кейiн күнтiзбелiк он күн өткен соң қолданысқа енгiзiледi) Заңымен.</w:t>
      </w:r>
    </w:p>
    <w:bookmarkEnd w:id="125"/>
    <w:bookmarkStart w:name="z54" w:id="126"/>
    <w:p>
      <w:pPr>
        <w:spacing w:after="0"/>
        <w:ind w:left="0"/>
        <w:jc w:val="left"/>
      </w:pPr>
      <w:r>
        <w:rPr>
          <w:rFonts w:ascii="Consolas"/>
          <w:b/>
          <w:i w:val="false"/>
          <w:color w:val="000000"/>
        </w:rPr>
        <w:t xml:space="preserve"> 
9-тарау. ҚОРЫТЫНДЫ ЕРЕЖЕЛЕР </w:t>
      </w:r>
    </w:p>
    <w:bookmarkEnd w:id="126"/>
    <w:bookmarkStart w:name="z55" w:id="127"/>
    <w:p>
      <w:pPr>
        <w:spacing w:after="0"/>
        <w:ind w:left="0"/>
        <w:jc w:val="left"/>
      </w:pPr>
      <w:r>
        <w:rPr>
          <w:rFonts w:ascii="Consolas"/>
          <w:b w:val="false"/>
          <w:i w:val="false"/>
          <w:color w:val="000000"/>
          <w:sz w:val="20"/>
        </w:rPr>
        <w:t>
      </w:t>
      </w:r>
      <w:r>
        <w:rPr>
          <w:rFonts w:ascii="Consolas"/>
          <w:b/>
          <w:i w:val="false"/>
          <w:color w:val="000000"/>
          <w:sz w:val="20"/>
        </w:rPr>
        <w:t>45-бап. Тапсырыс берушінің, мемлекеттік сатып алуды</w:t>
      </w:r>
      <w:r>
        <w:br/>
      </w:r>
      <w:r>
        <w:rPr>
          <w:rFonts w:ascii="Consolas"/>
          <w:b w:val="false"/>
          <w:i w:val="false"/>
          <w:color w:val="000000"/>
          <w:sz w:val="20"/>
        </w:rPr>
        <w:t>
               </w:t>
      </w:r>
      <w:r>
        <w:rPr>
          <w:rFonts w:ascii="Consolas"/>
          <w:b/>
          <w:i w:val="false"/>
          <w:color w:val="000000"/>
          <w:sz w:val="20"/>
        </w:rPr>
        <w:t>ұйымдастырушының, мемлекеттік сатып алуды</w:t>
      </w:r>
      <w:r>
        <w:br/>
      </w:r>
      <w:r>
        <w:rPr>
          <w:rFonts w:ascii="Consolas"/>
          <w:b w:val="false"/>
          <w:i w:val="false"/>
          <w:color w:val="000000"/>
          <w:sz w:val="20"/>
        </w:rPr>
        <w:t>
               </w:t>
      </w:r>
      <w:r>
        <w:rPr>
          <w:rFonts w:ascii="Consolas"/>
          <w:b/>
          <w:i w:val="false"/>
          <w:color w:val="000000"/>
          <w:sz w:val="20"/>
        </w:rPr>
        <w:t>бірыңғай ұйымдастырушының, комиссиялардың,</w:t>
      </w:r>
      <w:r>
        <w:br/>
      </w:r>
      <w:r>
        <w:rPr>
          <w:rFonts w:ascii="Consolas"/>
          <w:b w:val="false"/>
          <w:i w:val="false"/>
          <w:color w:val="000000"/>
          <w:sz w:val="20"/>
        </w:rPr>
        <w:t>
               </w:t>
      </w:r>
      <w:r>
        <w:rPr>
          <w:rFonts w:ascii="Consolas"/>
          <w:b/>
          <w:i w:val="false"/>
          <w:color w:val="000000"/>
          <w:sz w:val="20"/>
        </w:rPr>
        <w:t>сарапшының, мемлекеттік сатып алу саласындағы</w:t>
      </w:r>
      <w:r>
        <w:br/>
      </w:r>
      <w:r>
        <w:rPr>
          <w:rFonts w:ascii="Consolas"/>
          <w:b w:val="false"/>
          <w:i w:val="false"/>
          <w:color w:val="000000"/>
          <w:sz w:val="20"/>
        </w:rPr>
        <w:t>
               </w:t>
      </w:r>
      <w:r>
        <w:rPr>
          <w:rFonts w:ascii="Consolas"/>
          <w:b/>
          <w:i w:val="false"/>
          <w:color w:val="000000"/>
          <w:sz w:val="20"/>
        </w:rPr>
        <w:t>бірыңғай оператордың әрекеттеріне</w:t>
      </w:r>
      <w:r>
        <w:br/>
      </w:r>
      <w:r>
        <w:rPr>
          <w:rFonts w:ascii="Consolas"/>
          <w:b w:val="false"/>
          <w:i w:val="false"/>
          <w:color w:val="000000"/>
          <w:sz w:val="20"/>
        </w:rPr>
        <w:t>
               </w:t>
      </w:r>
      <w:r>
        <w:rPr>
          <w:rFonts w:ascii="Consolas"/>
          <w:b/>
          <w:i w:val="false"/>
          <w:color w:val="000000"/>
          <w:sz w:val="20"/>
        </w:rPr>
        <w:t>(әрекетсіздігіне), шешімдеріне шағым жасау</w:t>
      </w:r>
    </w:p>
    <w:bookmarkEnd w:id="127"/>
    <w:bookmarkStart w:name="z160" w:id="128"/>
    <w:p>
      <w:pPr>
        <w:spacing w:after="0"/>
        <w:ind w:left="0"/>
        <w:jc w:val="left"/>
      </w:pPr>
      <w:r>
        <w:rPr>
          <w:rFonts w:ascii="Consolas"/>
          <w:b w:val="false"/>
          <w:i w:val="false"/>
          <w:color w:val="000000"/>
          <w:sz w:val="20"/>
        </w:rPr>
        <w:t>      Әлеуетті өнім беруші тапсырыс берушінің, мемлекеттік сатып алуды ұйымдастырушының, мемлекеттік сатып алуды бірыңғай ұйымдастырушының, комиссиялардың, сарапшының, мемлекеттік сатып алу саласындағы бірыңғай оператордың әрекетіне (әрекетсіздігіне), шешіміне, егер олардың әрекеттері (әрекетсіздігі), шешімдері әлеуетті өнім берушінің құқықтары мен заңды мүдделерін бұзса, шағым жасауға құқылы. Тапсырыс берушінің:</w:t>
      </w:r>
      <w:r>
        <w:br/>
      </w:r>
      <w:r>
        <w:rPr>
          <w:rFonts w:ascii="Consolas"/>
          <w:b w:val="false"/>
          <w:i w:val="false"/>
          <w:color w:val="000000"/>
          <w:sz w:val="20"/>
        </w:rPr>
        <w:t>
      1) мемлекеттік сатып алу тәсілін таңдау туралы;</w:t>
      </w:r>
      <w:r>
        <w:br/>
      </w:r>
      <w:r>
        <w:rPr>
          <w:rFonts w:ascii="Consolas"/>
          <w:b w:val="false"/>
          <w:i w:val="false"/>
          <w:color w:val="000000"/>
          <w:sz w:val="20"/>
        </w:rPr>
        <w:t>
</w:t>
      </w:r>
      <w:r>
        <w:rPr>
          <w:rFonts w:ascii="Consolas"/>
          <w:b w:val="false"/>
          <w:i w:val="false"/>
          <w:color w:val="000000"/>
          <w:sz w:val="20"/>
        </w:rPr>
        <w:t>
      2) осы Заңның 5-бабының </w:t>
      </w:r>
      <w:r>
        <w:rPr>
          <w:rFonts w:ascii="Consolas"/>
          <w:b w:val="false"/>
          <w:i w:val="false"/>
          <w:color w:val="000000"/>
          <w:sz w:val="20"/>
        </w:rPr>
        <w:t>10-тармағына</w:t>
      </w:r>
      <w:r>
        <w:rPr>
          <w:rFonts w:ascii="Consolas"/>
          <w:b w:val="false"/>
          <w:i w:val="false"/>
          <w:color w:val="000000"/>
          <w:sz w:val="20"/>
        </w:rPr>
        <w:t xml:space="preserve"> сәйкес өзі қабылдаған мемлекеттік сатып алуды жүзеге асырудан бас тарту туралы шешімі мемлекеттік бақылау органдарына шағым жасауға жатпайды.</w:t>
      </w:r>
      <w:r>
        <w:br/>
      </w:r>
      <w:r>
        <w:rPr>
          <w:rFonts w:ascii="Consolas"/>
          <w:b w:val="false"/>
          <w:i w:val="false"/>
          <w:color w:val="000000"/>
          <w:sz w:val="20"/>
        </w:rPr>
        <w:t>
      </w:t>
      </w:r>
      <w:r>
        <w:rPr>
          <w:rFonts w:ascii="Consolas"/>
          <w:b w:val="false"/>
          <w:i w:val="false"/>
          <w:color w:val="ff0000"/>
          <w:sz w:val="20"/>
        </w:rPr>
        <w:t xml:space="preserve">Ескерту. 45-бап жаңа редакцияда - ҚР 14.01.2014 </w:t>
      </w:r>
      <w:r>
        <w:rPr>
          <w:rFonts w:ascii="Consolas"/>
          <w:b w:val="false"/>
          <w:i w:val="false"/>
          <w:color w:val="000000"/>
          <w:sz w:val="20"/>
        </w:rPr>
        <w:t>№ 161-V</w:t>
      </w:r>
      <w:r>
        <w:rPr>
          <w:rFonts w:ascii="Consolas"/>
          <w:b w:val="false"/>
          <w:i w:val="false"/>
          <w:color w:val="ff0000"/>
          <w:sz w:val="20"/>
        </w:rPr>
        <w:t xml:space="preserve"> Заңымен (алғашқы ресми жарияланған күнінен кейін күнтізбелік он күн өткен соң қолданысқа енгізіледі).</w:t>
      </w:r>
    </w:p>
    <w:bookmarkEnd w:id="128"/>
    <w:bookmarkStart w:name="z56" w:id="129"/>
    <w:p>
      <w:pPr>
        <w:spacing w:after="0"/>
        <w:ind w:left="0"/>
        <w:jc w:val="left"/>
      </w:pPr>
      <w:r>
        <w:rPr>
          <w:rFonts w:ascii="Consolas"/>
          <w:b w:val="false"/>
          <w:i w:val="false"/>
          <w:color w:val="000000"/>
          <w:sz w:val="20"/>
        </w:rPr>
        <w:t>
      </w:t>
      </w:r>
      <w:r>
        <w:rPr>
          <w:rFonts w:ascii="Consolas"/>
          <w:b/>
          <w:i w:val="false"/>
          <w:color w:val="000000"/>
          <w:sz w:val="20"/>
        </w:rPr>
        <w:t xml:space="preserve">46-бап. Дауларды шешу </w:t>
      </w:r>
    </w:p>
    <w:bookmarkEnd w:id="129"/>
    <w:p>
      <w:pPr>
        <w:spacing w:after="0"/>
        <w:ind w:left="0"/>
        <w:jc w:val="left"/>
      </w:pPr>
      <w:r>
        <w:rPr>
          <w:rFonts w:ascii="Consolas"/>
          <w:b w:val="false"/>
          <w:i w:val="false"/>
          <w:color w:val="000000"/>
          <w:sz w:val="20"/>
        </w:rPr>
        <w:t xml:space="preserve">      Мемлекеттік сатып алу процесінде туындайтын барлық даулар Қазақстан Республикасының заңнамасына сәйкес шешіледі. </w:t>
      </w:r>
    </w:p>
    <w:bookmarkStart w:name="z57" w:id="130"/>
    <w:p>
      <w:pPr>
        <w:spacing w:after="0"/>
        <w:ind w:left="0"/>
        <w:jc w:val="left"/>
      </w:pPr>
      <w:r>
        <w:rPr>
          <w:rFonts w:ascii="Consolas"/>
          <w:b w:val="false"/>
          <w:i w:val="false"/>
          <w:color w:val="000000"/>
          <w:sz w:val="20"/>
        </w:rPr>
        <w:t>
      </w:t>
      </w:r>
      <w:r>
        <w:rPr>
          <w:rFonts w:ascii="Consolas"/>
          <w:b/>
          <w:i w:val="false"/>
          <w:color w:val="000000"/>
          <w:sz w:val="20"/>
        </w:rPr>
        <w:t xml:space="preserve">47-бап. Қазақстан Республикасының мемлекеттік сатып алу </w:t>
      </w:r>
      <w:r>
        <w:br/>
      </w:r>
      <w:r>
        <w:rPr>
          <w:rFonts w:ascii="Consolas"/>
          <w:b w:val="false"/>
          <w:i w:val="false"/>
          <w:color w:val="000000"/>
          <w:sz w:val="20"/>
        </w:rPr>
        <w:t>
               </w:t>
      </w:r>
      <w:r>
        <w:rPr>
          <w:rFonts w:ascii="Consolas"/>
          <w:b/>
          <w:i w:val="false"/>
          <w:color w:val="000000"/>
          <w:sz w:val="20"/>
        </w:rPr>
        <w:t xml:space="preserve">туралы заңнамасын бұзғаны үшін жауаптылық </w:t>
      </w:r>
    </w:p>
    <w:bookmarkEnd w:id="130"/>
    <w:p>
      <w:pPr>
        <w:spacing w:after="0"/>
        <w:ind w:left="0"/>
        <w:jc w:val="left"/>
      </w:pPr>
      <w:r>
        <w:rPr>
          <w:rFonts w:ascii="Consolas"/>
          <w:b w:val="false"/>
          <w:i w:val="false"/>
          <w:color w:val="000000"/>
          <w:sz w:val="20"/>
        </w:rPr>
        <w:t>      Қазақстан Республикасының мемлекеттік сатып алу туралы </w:t>
      </w:r>
      <w:r>
        <w:rPr>
          <w:rFonts w:ascii="Consolas"/>
          <w:b w:val="false"/>
          <w:i w:val="false"/>
          <w:color w:val="000000"/>
          <w:sz w:val="20"/>
        </w:rPr>
        <w:t>заңнамасын</w:t>
      </w:r>
      <w:r>
        <w:rPr>
          <w:rFonts w:ascii="Consolas"/>
          <w:b w:val="false"/>
          <w:i w:val="false"/>
          <w:color w:val="000000"/>
          <w:sz w:val="20"/>
        </w:rPr>
        <w:t xml:space="preserve"> бұзу Қазақстан Республикасының заңдарына сәйкес жауаптылыққа әкеп соғады. </w:t>
      </w:r>
    </w:p>
    <w:bookmarkStart w:name="z162" w:id="131"/>
    <w:p>
      <w:pPr>
        <w:spacing w:after="0"/>
        <w:ind w:left="0"/>
        <w:jc w:val="left"/>
      </w:pPr>
      <w:r>
        <w:rPr>
          <w:rFonts w:ascii="Consolas"/>
          <w:b w:val="false"/>
          <w:i w:val="false"/>
          <w:color w:val="000000"/>
          <w:sz w:val="20"/>
        </w:rPr>
        <w:t>
      </w:t>
      </w:r>
      <w:r>
        <w:rPr>
          <w:rFonts w:ascii="Consolas"/>
          <w:b/>
          <w:i w:val="false"/>
          <w:color w:val="000000"/>
          <w:sz w:val="20"/>
        </w:rPr>
        <w:t xml:space="preserve">47-1-бап. Өтпелі ережелер </w:t>
      </w:r>
    </w:p>
    <w:bookmarkEnd w:id="131"/>
    <w:p>
      <w:pPr>
        <w:spacing w:after="0"/>
        <w:ind w:left="0"/>
        <w:jc w:val="left"/>
      </w:pPr>
      <w:r>
        <w:rPr>
          <w:rFonts w:ascii="Consolas"/>
          <w:b w:val="false"/>
          <w:i w:val="false"/>
          <w:color w:val="000000"/>
          <w:sz w:val="20"/>
        </w:rPr>
        <w:t>      Осы Заңның 12-бабы </w:t>
      </w:r>
      <w:r>
        <w:rPr>
          <w:rFonts w:ascii="Consolas"/>
          <w:b w:val="false"/>
          <w:i w:val="false"/>
          <w:color w:val="000000"/>
          <w:sz w:val="20"/>
        </w:rPr>
        <w:t>6-тармағының</w:t>
      </w:r>
      <w:r>
        <w:rPr>
          <w:rFonts w:ascii="Consolas"/>
          <w:b w:val="false"/>
          <w:i w:val="false"/>
          <w:color w:val="000000"/>
          <w:sz w:val="20"/>
        </w:rPr>
        <w:t xml:space="preserve"> ережесі 2012 жылғы 1 шілдеге дейін қолданылады.</w:t>
      </w:r>
      <w:r>
        <w:br/>
      </w:r>
      <w:r>
        <w:rPr>
          <w:rFonts w:ascii="Consolas"/>
          <w:b w:val="false"/>
          <w:i w:val="false"/>
          <w:color w:val="000000"/>
          <w:sz w:val="20"/>
        </w:rPr>
        <w:t>
      </w:t>
      </w:r>
      <w:r>
        <w:rPr>
          <w:rFonts w:ascii="Consolas"/>
          <w:b w:val="false"/>
          <w:i w:val="false"/>
          <w:color w:val="ff0000"/>
          <w:sz w:val="20"/>
        </w:rPr>
        <w:t xml:space="preserve">Ескерту. 47-1-баппен толықтырылды - ҚР 2008.11.20 </w:t>
      </w:r>
      <w:r>
        <w:rPr>
          <w:rFonts w:ascii="Consolas"/>
          <w:b w:val="false"/>
          <w:i w:val="false"/>
          <w:color w:val="000000"/>
          <w:sz w:val="20"/>
        </w:rPr>
        <w:t>№ 87-IV</w:t>
      </w:r>
      <w:r>
        <w:rPr>
          <w:rFonts w:ascii="Consolas"/>
          <w:b w:val="false"/>
          <w:i w:val="false"/>
          <w:color w:val="ff0000"/>
          <w:sz w:val="20"/>
        </w:rPr>
        <w:t xml:space="preserve"> (қолданысқа енгізілу тәртібін </w:t>
      </w:r>
      <w:r>
        <w:rPr>
          <w:rFonts w:ascii="Consolas"/>
          <w:b w:val="false"/>
          <w:i w:val="false"/>
          <w:color w:val="000000"/>
          <w:sz w:val="20"/>
        </w:rPr>
        <w:t>2-баптан</w:t>
      </w:r>
      <w:r>
        <w:rPr>
          <w:rFonts w:ascii="Consolas"/>
          <w:b w:val="false"/>
          <w:i w:val="false"/>
          <w:color w:val="ff0000"/>
          <w:sz w:val="20"/>
        </w:rPr>
        <w:t xml:space="preserve"> қараңыз) Заңымен, жаңа редакцияда - ҚР 2012.01.13 </w:t>
      </w:r>
      <w:r>
        <w:rPr>
          <w:rFonts w:ascii="Consolas"/>
          <w:b w:val="false"/>
          <w:i w:val="false"/>
          <w:color w:val="000000"/>
          <w:sz w:val="20"/>
        </w:rPr>
        <w:t>№ 543-IV</w:t>
      </w:r>
      <w:r>
        <w:rPr>
          <w:rFonts w:ascii="Consolas"/>
          <w:b w:val="false"/>
          <w:i w:val="false"/>
          <w:color w:val="ff0000"/>
          <w:sz w:val="20"/>
        </w:rPr>
        <w:t xml:space="preserve"> (алғашқы ресми жарияланғанынан кейін күнтізбелік отыз күн өткен соң қолданысқа енгізіледі) Заңымен.</w:t>
      </w:r>
    </w:p>
    <w:bookmarkStart w:name="z58" w:id="132"/>
    <w:p>
      <w:pPr>
        <w:spacing w:after="0"/>
        <w:ind w:left="0"/>
        <w:jc w:val="left"/>
      </w:pPr>
      <w:r>
        <w:rPr>
          <w:rFonts w:ascii="Consolas"/>
          <w:b w:val="false"/>
          <w:i w:val="false"/>
          <w:color w:val="000000"/>
          <w:sz w:val="20"/>
        </w:rPr>
        <w:t>
      </w:t>
      </w:r>
      <w:r>
        <w:rPr>
          <w:rFonts w:ascii="Consolas"/>
          <w:b/>
          <w:i w:val="false"/>
          <w:color w:val="000000"/>
          <w:sz w:val="20"/>
        </w:rPr>
        <w:t xml:space="preserve">48-бап. Осы Заңды қолданысқа енгізу тәртібі </w:t>
      </w:r>
    </w:p>
    <w:bookmarkEnd w:id="132"/>
    <w:bookmarkStart w:name="z554" w:id="133"/>
    <w:p>
      <w:pPr>
        <w:spacing w:after="0"/>
        <w:ind w:left="0"/>
        <w:jc w:val="left"/>
      </w:pPr>
      <w:r>
        <w:rPr>
          <w:rFonts w:ascii="Consolas"/>
          <w:b w:val="false"/>
          <w:i w:val="false"/>
          <w:color w:val="000000"/>
          <w:sz w:val="20"/>
        </w:rPr>
        <w:t>
      1. Осы Заң 2008 жылғы 1 қаңтардан бастап қолданысқа енгізіледі.</w:t>
      </w:r>
      <w:r>
        <w:br/>
      </w:r>
      <w:r>
        <w:rPr>
          <w:rFonts w:ascii="Consolas"/>
          <w:b w:val="false"/>
          <w:i w:val="false"/>
          <w:color w:val="000000"/>
          <w:sz w:val="20"/>
        </w:rPr>
        <w:t>
</w:t>
      </w:r>
      <w:r>
        <w:rPr>
          <w:rFonts w:ascii="Consolas"/>
          <w:b w:val="false"/>
          <w:i w:val="false"/>
          <w:color w:val="000000"/>
          <w:sz w:val="20"/>
        </w:rPr>
        <w:t>
      2. "Мемлекеттік сатып алу туралы" 2002 жылғы 16 мамырдағы Қазақстан Республикасы </w:t>
      </w:r>
      <w:r>
        <w:rPr>
          <w:rFonts w:ascii="Consolas"/>
          <w:b w:val="false"/>
          <w:i w:val="false"/>
          <w:color w:val="000000"/>
          <w:sz w:val="20"/>
        </w:rPr>
        <w:t>Заңының</w:t>
      </w:r>
      <w:r>
        <w:rPr>
          <w:rFonts w:ascii="Consolas"/>
          <w:b w:val="false"/>
          <w:i w:val="false"/>
          <w:color w:val="000000"/>
          <w:sz w:val="20"/>
        </w:rPr>
        <w:t xml:space="preserve"> (Қазақстан Республикасы Парламентінің Жаршысы, 2002 ж., N 9, 95-құжат; 2004 ж., N 14, 83-құжат; N 17, 101-құжат; 2005 ж., N 6, 7-құжат; N 23, 105-құжат; 2006 ж., N 10, 52-құжат; N 12, 71-құжат; 2007 ж., N 2, 14-құжат) күші жойылды деп танылсын.</w:t>
      </w:r>
    </w:p>
    <w:bookmarkEnd w:id="133"/>
    <w:p>
      <w:pPr>
        <w:spacing w:after="0"/>
        <w:ind w:left="0"/>
        <w:jc w:val="left"/>
      </w:pPr>
      <w:r>
        <w:rPr>
          <w:rFonts w:ascii="Consolas"/>
          <w:b w:val="false"/>
          <w:i/>
          <w:color w:val="000000"/>
          <w:sz w:val="20"/>
        </w:rPr>
        <w:t xml:space="preserve">      Қазақстан Республикасының </w:t>
      </w:r>
      <w:r>
        <w:br/>
      </w:r>
      <w:r>
        <w:rPr>
          <w:rFonts w:ascii="Consolas"/>
          <w:b w:val="false"/>
          <w:i w:val="false"/>
          <w:color w:val="000000"/>
          <w:sz w:val="20"/>
        </w:rPr>
        <w:t>
</w:t>
      </w:r>
      <w:r>
        <w:rPr>
          <w:rFonts w:ascii="Consolas"/>
          <w:b w:val="false"/>
          <w:i/>
          <w:color w:val="000000"/>
          <w:sz w:val="20"/>
        </w:rPr>
        <w:t>      Президенті</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Қазақстан Республикасы Әділет министрлігінің "Республикалық құқықтық ақпарат орталығы"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